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53811" w14:textId="77777777" w:rsidR="00A14417" w:rsidRPr="003B59EA" w:rsidRDefault="00A14417" w:rsidP="00D6389C">
      <w:pPr>
        <w:tabs>
          <w:tab w:val="left" w:pos="0"/>
        </w:tabs>
        <w:ind w:firstLine="424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FF1E3" wp14:editId="3C8F50C8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668E2D" w14:textId="77777777" w:rsidR="00FC32BA" w:rsidRPr="0098100A" w:rsidRDefault="00FC32BA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81FF1E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6F668E2D" w14:textId="77777777" w:rsidR="00FC32BA" w:rsidRPr="0098100A" w:rsidRDefault="00FC32BA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08C">
        <w:rPr>
          <w:rFonts w:eastAsia="Calibri"/>
          <w:noProof/>
          <w:sz w:val="28"/>
          <w:szCs w:val="28"/>
          <w:lang w:eastAsia="en-US"/>
        </w:rPr>
        <w:pict w14:anchorId="6A7C6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5pt;height:48.25pt;mso-width-percent:0;mso-height-percent:0;mso-width-percent:0;mso-height-percent:0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</w:t>
      </w:r>
      <w:r w:rsidR="00B31E12">
        <w:rPr>
          <w:rFonts w:eastAsia="Calibri"/>
          <w:sz w:val="28"/>
          <w:szCs w:val="28"/>
          <w:lang w:eastAsia="en-US"/>
        </w:rPr>
        <w:t xml:space="preserve"> </w:t>
      </w:r>
      <w:r w:rsidR="00894790">
        <w:rPr>
          <w:rFonts w:eastAsia="Calibri"/>
          <w:sz w:val="28"/>
          <w:szCs w:val="28"/>
          <w:lang w:eastAsia="en-US"/>
        </w:rPr>
        <w:t xml:space="preserve">                 </w:t>
      </w:r>
      <w:r w:rsidR="00B31E12">
        <w:rPr>
          <w:rFonts w:eastAsia="Calibri"/>
          <w:sz w:val="28"/>
          <w:szCs w:val="28"/>
          <w:lang w:eastAsia="en-US"/>
        </w:rPr>
        <w:t xml:space="preserve">          </w:t>
      </w:r>
    </w:p>
    <w:p w14:paraId="61E4B2B3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14:paraId="4F60C30F" w14:textId="77777777" w:rsidTr="00F61B84">
        <w:tc>
          <w:tcPr>
            <w:tcW w:w="9628" w:type="dxa"/>
            <w:shd w:val="clear" w:color="auto" w:fill="auto"/>
          </w:tcPr>
          <w:p w14:paraId="1DA864A8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02A3C86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4E28033F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2BD7D936" w14:textId="77777777" w:rsidTr="00F61B84">
        <w:tc>
          <w:tcPr>
            <w:tcW w:w="3166" w:type="dxa"/>
            <w:shd w:val="clear" w:color="auto" w:fill="auto"/>
          </w:tcPr>
          <w:p w14:paraId="701157D5" w14:textId="04A1EA76" w:rsidR="00A14417" w:rsidRPr="00A14417" w:rsidRDefault="00300ABE" w:rsidP="009E4992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23</w:t>
            </w:r>
            <w:r w:rsidR="007966C9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D95C65">
              <w:rPr>
                <w:rFonts w:eastAsia="Calibri"/>
                <w:bCs/>
                <w:sz w:val="28"/>
                <w:szCs w:val="28"/>
                <w:lang w:eastAsia="en-US"/>
              </w:rPr>
              <w:t>08</w:t>
            </w:r>
            <w:r w:rsidR="007966C9">
              <w:rPr>
                <w:rFonts w:eastAsia="Calibri"/>
                <w:bCs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3166" w:type="dxa"/>
            <w:shd w:val="clear" w:color="auto" w:fill="auto"/>
          </w:tcPr>
          <w:p w14:paraId="64637F50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5818007E" w14:textId="01C35546" w:rsidR="00A14417" w:rsidRPr="00A14417" w:rsidRDefault="00A14417" w:rsidP="007966C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1260F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</w:t>
            </w: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300ABE">
              <w:rPr>
                <w:rFonts w:eastAsia="Calibri"/>
                <w:bCs/>
                <w:sz w:val="28"/>
                <w:szCs w:val="28"/>
                <w:lang w:eastAsia="en-US"/>
              </w:rPr>
              <w:t>4686</w:t>
            </w:r>
          </w:p>
        </w:tc>
      </w:tr>
    </w:tbl>
    <w:p w14:paraId="12B4B4A0" w14:textId="77777777" w:rsidR="007A2A52" w:rsidRDefault="007A2A52" w:rsidP="007966C9">
      <w:pPr>
        <w:rPr>
          <w:b/>
          <w:bCs/>
          <w:sz w:val="26"/>
          <w:szCs w:val="26"/>
        </w:rPr>
      </w:pPr>
    </w:p>
    <w:p w14:paraId="01487AA2" w14:textId="77777777" w:rsidR="00CB2074" w:rsidRDefault="00CB2074" w:rsidP="007966C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внесенення</w:t>
      </w:r>
      <w:proofErr w:type="spellEnd"/>
      <w:r>
        <w:rPr>
          <w:b/>
          <w:bCs/>
          <w:sz w:val="26"/>
          <w:szCs w:val="26"/>
        </w:rPr>
        <w:t xml:space="preserve"> змін до  рішення</w:t>
      </w:r>
    </w:p>
    <w:p w14:paraId="7D8730BB" w14:textId="46656AE6" w:rsidR="00CB2074" w:rsidRDefault="00CB2074" w:rsidP="007966C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виконавчого комітету № 2567 від 15.04.2024 </w:t>
      </w:r>
    </w:p>
    <w:p w14:paraId="398226F5" w14:textId="5495450F" w:rsidR="007966C9" w:rsidRPr="007966C9" w:rsidRDefault="00CB2074" w:rsidP="007966C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AA4656" w:rsidRPr="00AA4656">
        <w:rPr>
          <w:b/>
          <w:bCs/>
          <w:sz w:val="26"/>
          <w:szCs w:val="26"/>
        </w:rPr>
        <w:t xml:space="preserve">Про </w:t>
      </w:r>
      <w:r w:rsidR="007966C9" w:rsidRPr="007966C9">
        <w:rPr>
          <w:b/>
          <w:bCs/>
          <w:sz w:val="26"/>
          <w:szCs w:val="26"/>
        </w:rPr>
        <w:t xml:space="preserve">затвердження порядку та умов визначення </w:t>
      </w:r>
      <w:r w:rsidR="007966C9">
        <w:rPr>
          <w:b/>
          <w:bCs/>
          <w:sz w:val="26"/>
          <w:szCs w:val="26"/>
        </w:rPr>
        <w:t>о</w:t>
      </w:r>
      <w:r w:rsidR="007966C9" w:rsidRPr="007966C9">
        <w:rPr>
          <w:b/>
          <w:bCs/>
          <w:sz w:val="26"/>
          <w:szCs w:val="26"/>
        </w:rPr>
        <w:t>ператора</w:t>
      </w:r>
    </w:p>
    <w:p w14:paraId="511D4DC2" w14:textId="42D7BF80" w:rsidR="00F448A9" w:rsidRDefault="007966C9" w:rsidP="00AA4656">
      <w:pPr>
        <w:rPr>
          <w:b/>
          <w:bCs/>
          <w:sz w:val="26"/>
          <w:szCs w:val="26"/>
        </w:rPr>
      </w:pPr>
      <w:r w:rsidRPr="007966C9">
        <w:rPr>
          <w:b/>
          <w:bCs/>
          <w:sz w:val="26"/>
          <w:szCs w:val="26"/>
        </w:rPr>
        <w:t>автоматизованої системи</w:t>
      </w:r>
      <w:r>
        <w:rPr>
          <w:b/>
          <w:bCs/>
          <w:sz w:val="26"/>
          <w:szCs w:val="26"/>
        </w:rPr>
        <w:t xml:space="preserve"> обліку </w:t>
      </w:r>
      <w:r w:rsidRPr="007966C9">
        <w:rPr>
          <w:b/>
          <w:bCs/>
          <w:sz w:val="26"/>
          <w:szCs w:val="26"/>
        </w:rPr>
        <w:t xml:space="preserve">оплати проїзду </w:t>
      </w:r>
      <w:r>
        <w:rPr>
          <w:b/>
          <w:bCs/>
          <w:sz w:val="26"/>
          <w:szCs w:val="26"/>
        </w:rPr>
        <w:t>на</w:t>
      </w:r>
      <w:r w:rsidR="00556496" w:rsidRPr="00556496">
        <w:rPr>
          <w:b/>
          <w:bCs/>
          <w:sz w:val="26"/>
          <w:szCs w:val="26"/>
        </w:rPr>
        <w:t xml:space="preserve"> автобусних маршрутах загального користування</w:t>
      </w:r>
      <w:r w:rsidR="00556496" w:rsidRPr="00556496">
        <w:rPr>
          <w:b/>
          <w:bCs/>
          <w:sz w:val="26"/>
          <w:szCs w:val="26"/>
          <w:lang w:val="ru-RU"/>
        </w:rPr>
        <w:t xml:space="preserve"> </w:t>
      </w:r>
      <w:proofErr w:type="spellStart"/>
      <w:r w:rsidR="006C1AB9" w:rsidRPr="00AA4656">
        <w:rPr>
          <w:b/>
          <w:bCs/>
          <w:sz w:val="26"/>
          <w:szCs w:val="26"/>
        </w:rPr>
        <w:t>Б</w:t>
      </w:r>
      <w:r w:rsidR="006C1AB9">
        <w:rPr>
          <w:b/>
          <w:bCs/>
          <w:sz w:val="26"/>
          <w:szCs w:val="26"/>
        </w:rPr>
        <w:t>учанської</w:t>
      </w:r>
      <w:proofErr w:type="spellEnd"/>
      <w:r w:rsidR="006C1AB9">
        <w:rPr>
          <w:b/>
          <w:bCs/>
          <w:sz w:val="26"/>
          <w:szCs w:val="26"/>
        </w:rPr>
        <w:t xml:space="preserve"> міської територіальної громади</w:t>
      </w:r>
      <w:r w:rsidR="00CB2074">
        <w:rPr>
          <w:b/>
          <w:bCs/>
          <w:sz w:val="26"/>
          <w:szCs w:val="26"/>
        </w:rPr>
        <w:t>»</w:t>
      </w:r>
    </w:p>
    <w:p w14:paraId="6C3CF3A0" w14:textId="77777777" w:rsidR="001D1F89" w:rsidRPr="0028761B" w:rsidRDefault="004B7295" w:rsidP="001D1F89">
      <w:pPr>
        <w:pStyle w:val="12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14:paraId="795B2D65" w14:textId="5567A8D1" w:rsidR="004B7295" w:rsidRPr="003B59EA" w:rsidRDefault="007966C9" w:rsidP="00B90276">
      <w:pPr>
        <w:pStyle w:val="1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966C9">
        <w:rPr>
          <w:rFonts w:ascii="Times New Roman" w:hAnsi="Times New Roman"/>
          <w:bCs/>
          <w:sz w:val="28"/>
          <w:szCs w:val="28"/>
          <w:lang w:val="uk-UA"/>
        </w:rPr>
        <w:t xml:space="preserve">    Відповідно до Закону України «Про автомобільний транспорт», Закону України «Про внесення змін до деяких законодавчих актів України щодо впровадження автоматизованої системи обліку оплати проїзду в міському пасажирському транспорті», </w:t>
      </w:r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рішень </w:t>
      </w:r>
      <w:proofErr w:type="spellStart"/>
      <w:r w:rsidR="00B90276">
        <w:rPr>
          <w:rFonts w:ascii="Times New Roman" w:hAnsi="Times New Roman"/>
          <w:bCs/>
          <w:sz w:val="28"/>
          <w:szCs w:val="28"/>
          <w:lang w:val="uk-UA"/>
        </w:rPr>
        <w:t>Бучанської</w:t>
      </w:r>
      <w:proofErr w:type="spellEnd"/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 від 05.03.2024 </w:t>
      </w:r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>№ 4222-56-VIII</w:t>
      </w:r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Правил користування пасажирським транспортом мережі автобусних маршрутів загального користування </w:t>
      </w:r>
      <w:proofErr w:type="spellStart"/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>Бучанської</w:t>
      </w:r>
      <w:proofErr w:type="spellEnd"/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 xml:space="preserve"> міської територіальної громади, забезпечення організації перевезень на яких покладається на виконавчий комітет </w:t>
      </w:r>
      <w:proofErr w:type="spellStart"/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>Бучанської</w:t>
      </w:r>
      <w:proofErr w:type="spellEnd"/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ради», № 4223-56-</w:t>
      </w:r>
      <w:r w:rsidR="00B90276" w:rsidRPr="00B90276">
        <w:rPr>
          <w:rFonts w:ascii="Times New Roman" w:hAnsi="Times New Roman"/>
          <w:bCs/>
          <w:sz w:val="28"/>
          <w:szCs w:val="28"/>
          <w:lang w:val="en-US"/>
        </w:rPr>
        <w:t>VIII</w:t>
      </w:r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 xml:space="preserve">Про впровадження автоматизованої системи обліку оплати проїзду на автобусних маршрутах </w:t>
      </w:r>
      <w:proofErr w:type="spellStart"/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>Бучанської</w:t>
      </w:r>
      <w:proofErr w:type="spellEnd"/>
      <w:r w:rsidR="00B90276" w:rsidRPr="00B90276">
        <w:rPr>
          <w:rFonts w:ascii="Times New Roman" w:hAnsi="Times New Roman"/>
          <w:bCs/>
          <w:sz w:val="28"/>
          <w:szCs w:val="28"/>
          <w:lang w:val="uk-UA"/>
        </w:rPr>
        <w:t xml:space="preserve"> міської територіальної громади</w:t>
      </w:r>
      <w:r w:rsidR="00B90276">
        <w:rPr>
          <w:rFonts w:ascii="Times New Roman" w:hAnsi="Times New Roman"/>
          <w:bCs/>
          <w:sz w:val="28"/>
          <w:szCs w:val="28"/>
          <w:lang w:val="uk-UA"/>
        </w:rPr>
        <w:t xml:space="preserve">», </w:t>
      </w:r>
      <w:r w:rsidRPr="007966C9">
        <w:rPr>
          <w:rFonts w:ascii="Times New Roman" w:hAnsi="Times New Roman"/>
          <w:bCs/>
          <w:sz w:val="28"/>
          <w:szCs w:val="28"/>
          <w:lang w:val="uk-UA"/>
        </w:rPr>
        <w:t xml:space="preserve">з метою підвищення якості та ефективності надання послуг з перевезень пасажирів на автобусних маршрутах </w:t>
      </w:r>
      <w:proofErr w:type="spellStart"/>
      <w:r w:rsidRPr="007966C9">
        <w:rPr>
          <w:rFonts w:ascii="Times New Roman" w:hAnsi="Times New Roman"/>
          <w:bCs/>
          <w:sz w:val="28"/>
          <w:szCs w:val="28"/>
          <w:lang w:val="uk-UA"/>
        </w:rPr>
        <w:t>Бучанської</w:t>
      </w:r>
      <w:proofErr w:type="spellEnd"/>
      <w:r w:rsidRPr="007966C9">
        <w:rPr>
          <w:rFonts w:ascii="Times New Roman" w:hAnsi="Times New Roman"/>
          <w:bCs/>
          <w:sz w:val="28"/>
          <w:szCs w:val="28"/>
          <w:lang w:val="uk-UA"/>
        </w:rPr>
        <w:t xml:space="preserve"> міської територіальної громади, а також забезпечення обліку фактично наданих послуг з перевезення пільгових та інших категорій пасажирів, отримання повної, достовірної та деталізованої інформації про надані транспортні послуги автобусних пасажирських перевезень,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 xml:space="preserve">, виконавчий комітет </w:t>
      </w:r>
      <w:proofErr w:type="spellStart"/>
      <w:r w:rsidR="004B7295" w:rsidRPr="003B59EA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4B7295" w:rsidRPr="003B59EA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14:paraId="39E967AA" w14:textId="77777777" w:rsidR="004B7295" w:rsidRPr="003B59EA" w:rsidRDefault="004B7295" w:rsidP="007732D8">
      <w:pPr>
        <w:pStyle w:val="11"/>
        <w:jc w:val="both"/>
        <w:rPr>
          <w:sz w:val="28"/>
          <w:szCs w:val="28"/>
          <w:lang w:val="uk-UA"/>
        </w:rPr>
      </w:pPr>
    </w:p>
    <w:p w14:paraId="4A3AB4DB" w14:textId="77777777"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14:paraId="49391611" w14:textId="52FE2E77" w:rsidR="003A4AC4" w:rsidRPr="0014130A" w:rsidRDefault="001E07BE" w:rsidP="0014130A">
      <w:pPr>
        <w:pStyle w:val="a9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proofErr w:type="spellStart"/>
      <w:r w:rsidRPr="0014130A">
        <w:rPr>
          <w:sz w:val="28"/>
          <w:szCs w:val="28"/>
        </w:rPr>
        <w:t>Внести</w:t>
      </w:r>
      <w:proofErr w:type="spellEnd"/>
      <w:r w:rsidRPr="0014130A">
        <w:rPr>
          <w:sz w:val="28"/>
          <w:szCs w:val="28"/>
        </w:rPr>
        <w:t xml:space="preserve"> зміни до рішення виконавчого комітету № 2567 від 15.04.2024</w:t>
      </w:r>
      <w:r w:rsidRPr="0014130A">
        <w:rPr>
          <w:b/>
          <w:bCs/>
          <w:sz w:val="28"/>
          <w:szCs w:val="28"/>
        </w:rPr>
        <w:t xml:space="preserve"> </w:t>
      </w:r>
      <w:r w:rsidRPr="0014130A">
        <w:rPr>
          <w:sz w:val="28"/>
          <w:szCs w:val="28"/>
        </w:rPr>
        <w:t>та</w:t>
      </w:r>
      <w:r w:rsidRPr="0014130A">
        <w:rPr>
          <w:b/>
          <w:bCs/>
          <w:sz w:val="28"/>
          <w:szCs w:val="28"/>
        </w:rPr>
        <w:t xml:space="preserve"> з</w:t>
      </w:r>
      <w:r w:rsidR="00CB2074" w:rsidRPr="0014130A">
        <w:rPr>
          <w:sz w:val="28"/>
          <w:szCs w:val="28"/>
        </w:rPr>
        <w:t xml:space="preserve">атвердити </w:t>
      </w:r>
      <w:r w:rsidRPr="0014130A">
        <w:rPr>
          <w:sz w:val="28"/>
          <w:szCs w:val="28"/>
        </w:rPr>
        <w:t xml:space="preserve">додаток 4 в редакції, що додається. </w:t>
      </w:r>
    </w:p>
    <w:p w14:paraId="3E125F38" w14:textId="69FB7251" w:rsidR="0067662C" w:rsidRPr="00392F32" w:rsidRDefault="0067662C" w:rsidP="0014130A">
      <w:pPr>
        <w:pStyle w:val="a9"/>
        <w:numPr>
          <w:ilvl w:val="0"/>
          <w:numId w:val="2"/>
        </w:numPr>
        <w:tabs>
          <w:tab w:val="left" w:pos="851"/>
        </w:tabs>
        <w:ind w:left="709"/>
        <w:jc w:val="both"/>
        <w:rPr>
          <w:sz w:val="28"/>
          <w:szCs w:val="28"/>
        </w:rPr>
      </w:pPr>
      <w:r w:rsidRPr="00392F32">
        <w:rPr>
          <w:sz w:val="28"/>
          <w:szCs w:val="28"/>
        </w:rPr>
        <w:t>Контроль за виконанням цього рішення покласти</w:t>
      </w:r>
      <w:r w:rsidR="007732D8" w:rsidRPr="00392F32">
        <w:rPr>
          <w:sz w:val="28"/>
          <w:szCs w:val="28"/>
        </w:rPr>
        <w:t xml:space="preserve"> на заступника міського голови </w:t>
      </w:r>
      <w:proofErr w:type="spellStart"/>
      <w:r w:rsidR="00CB2074">
        <w:rPr>
          <w:sz w:val="28"/>
          <w:szCs w:val="28"/>
        </w:rPr>
        <w:t>Саранюк</w:t>
      </w:r>
      <w:proofErr w:type="spellEnd"/>
      <w:r w:rsidR="00CB2074">
        <w:rPr>
          <w:sz w:val="28"/>
          <w:szCs w:val="28"/>
        </w:rPr>
        <w:t xml:space="preserve"> А</w:t>
      </w:r>
      <w:r w:rsidR="00E14E3F" w:rsidRPr="00392F32">
        <w:rPr>
          <w:sz w:val="28"/>
          <w:szCs w:val="28"/>
        </w:rPr>
        <w:t>.</w:t>
      </w:r>
      <w:r w:rsidR="00CB2074">
        <w:rPr>
          <w:sz w:val="28"/>
          <w:szCs w:val="28"/>
        </w:rPr>
        <w:t>М.</w:t>
      </w:r>
    </w:p>
    <w:p w14:paraId="61DBC454" w14:textId="77777777"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0D9D4D30" w14:textId="77777777" w:rsidR="003A4AC4" w:rsidRDefault="003A4AC4" w:rsidP="00CB2074">
      <w:pPr>
        <w:tabs>
          <w:tab w:val="left" w:pos="851"/>
        </w:tabs>
        <w:jc w:val="both"/>
        <w:rPr>
          <w:sz w:val="28"/>
          <w:szCs w:val="28"/>
        </w:rPr>
      </w:pPr>
    </w:p>
    <w:p w14:paraId="66A6E208" w14:textId="2194F158" w:rsidR="004B7295" w:rsidRDefault="00D01C9F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Анатолій ФЕДОРУК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14:paraId="5D7338C0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16B15583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C2A452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CAAC1DA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DDBB13E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02B8AD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417A2290" w14:textId="3D311DC0" w:rsidR="009E4992" w:rsidRPr="0014130A" w:rsidRDefault="00CB2074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14130A">
              <w:rPr>
                <w:rFonts w:eastAsia="Calibri"/>
                <w:bCs/>
                <w:sz w:val="28"/>
                <w:szCs w:val="22"/>
                <w:lang w:eastAsia="uk-UA"/>
              </w:rPr>
              <w:t>________</w:t>
            </w:r>
          </w:p>
          <w:p w14:paraId="058CBA98" w14:textId="77777777" w:rsidR="007732D8" w:rsidRPr="00671720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2DF0940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4172A049" w14:textId="77777777" w:rsidR="00295FC9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57BE7A9" w14:textId="68E082AF" w:rsidR="007732D8" w:rsidRPr="007732D8" w:rsidRDefault="00CB2074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7732D8" w14:paraId="5185869E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28550F5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23A648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52F8CC5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C3859D4" w14:textId="5C84E507" w:rsidR="009E4992" w:rsidRPr="0014130A" w:rsidRDefault="00CB2074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14130A">
              <w:rPr>
                <w:rFonts w:eastAsia="Calibri"/>
                <w:bCs/>
                <w:sz w:val="28"/>
                <w:szCs w:val="22"/>
                <w:lang w:eastAsia="uk-UA"/>
              </w:rPr>
              <w:t>________</w:t>
            </w:r>
          </w:p>
          <w:p w14:paraId="58DAE205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1DC90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1B540D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14:paraId="02AB41B7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0A8A47D3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75F216C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35FF7A7" w14:textId="5AF6E5CD" w:rsidR="009E4992" w:rsidRPr="0014130A" w:rsidRDefault="00CB2074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14130A">
              <w:rPr>
                <w:rFonts w:eastAsia="Calibri"/>
                <w:bCs/>
                <w:sz w:val="28"/>
                <w:szCs w:val="22"/>
                <w:lang w:eastAsia="uk-UA"/>
              </w:rPr>
              <w:t>________</w:t>
            </w:r>
          </w:p>
          <w:p w14:paraId="73ACA026" w14:textId="77777777" w:rsidR="007732D8" w:rsidRPr="0014130A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4130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14130A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088D3E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5C35452A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14:paraId="5206DE93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7F04BAB4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37B988E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7987898" w14:textId="77777777" w:rsidR="007732D8" w:rsidRPr="00671720" w:rsidRDefault="00AA4656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67172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5F57468B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23A2ED8" w14:textId="77777777" w:rsidR="00167C46" w:rsidRPr="00671720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D23E0F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47A7564" w14:textId="2CF28CE8" w:rsidR="009E4992" w:rsidRPr="0014130A" w:rsidRDefault="00CB2074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14130A">
              <w:rPr>
                <w:rFonts w:eastAsia="Calibri"/>
                <w:bCs/>
                <w:sz w:val="28"/>
                <w:szCs w:val="22"/>
                <w:lang w:eastAsia="uk-UA"/>
              </w:rPr>
              <w:t>________</w:t>
            </w:r>
          </w:p>
          <w:p w14:paraId="48F65B5D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E1BD70D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D15E682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3912CB" w14:textId="77777777"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492E27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6C958418" w14:textId="77777777"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3EF96CA1" w14:textId="77777777" w:rsidR="0067662C" w:rsidRPr="003B59EA" w:rsidRDefault="0067662C" w:rsidP="0067662C">
      <w:pPr>
        <w:rPr>
          <w:b/>
        </w:rPr>
      </w:pPr>
    </w:p>
    <w:p w14:paraId="01C92326" w14:textId="77777777" w:rsidR="0067662C" w:rsidRPr="003B59EA" w:rsidRDefault="0067662C" w:rsidP="0067662C">
      <w:pPr>
        <w:rPr>
          <w:b/>
        </w:rPr>
      </w:pPr>
    </w:p>
    <w:p w14:paraId="1C56274C" w14:textId="77777777" w:rsidR="0067662C" w:rsidRPr="003B59EA" w:rsidRDefault="0067662C" w:rsidP="0067662C">
      <w:pPr>
        <w:rPr>
          <w:b/>
        </w:rPr>
      </w:pPr>
    </w:p>
    <w:p w14:paraId="302E54D2" w14:textId="77777777" w:rsidR="0067662C" w:rsidRDefault="0067662C" w:rsidP="0067662C">
      <w:pPr>
        <w:rPr>
          <w:b/>
        </w:rPr>
      </w:pPr>
    </w:p>
    <w:p w14:paraId="7C78CE55" w14:textId="77777777" w:rsidR="00707DFD" w:rsidRDefault="00707DFD" w:rsidP="0067662C">
      <w:pPr>
        <w:rPr>
          <w:b/>
        </w:rPr>
      </w:pPr>
    </w:p>
    <w:p w14:paraId="41908F1C" w14:textId="77777777" w:rsidR="00707DFD" w:rsidRDefault="00707DFD" w:rsidP="0067662C">
      <w:pPr>
        <w:rPr>
          <w:b/>
        </w:rPr>
      </w:pPr>
    </w:p>
    <w:p w14:paraId="61CF054E" w14:textId="58E636CC" w:rsidR="00707DFD" w:rsidRDefault="00707DFD" w:rsidP="0067662C">
      <w:pPr>
        <w:rPr>
          <w:b/>
        </w:rPr>
      </w:pPr>
    </w:p>
    <w:p w14:paraId="12D1072E" w14:textId="780D25BB" w:rsidR="00D95C65" w:rsidRDefault="00D95C65" w:rsidP="0067662C">
      <w:pPr>
        <w:rPr>
          <w:b/>
        </w:rPr>
      </w:pPr>
    </w:p>
    <w:p w14:paraId="2B6D75B7" w14:textId="2149ADD9" w:rsidR="00D95C65" w:rsidRDefault="00D95C65" w:rsidP="0067662C">
      <w:pPr>
        <w:rPr>
          <w:b/>
        </w:rPr>
      </w:pPr>
    </w:p>
    <w:p w14:paraId="229F126F" w14:textId="4B92F36E" w:rsidR="00D95C65" w:rsidRDefault="00D95C65" w:rsidP="0067662C">
      <w:pPr>
        <w:rPr>
          <w:b/>
        </w:rPr>
      </w:pPr>
    </w:p>
    <w:p w14:paraId="5F91AB42" w14:textId="7263FD2F" w:rsidR="00D95C65" w:rsidRDefault="00D95C65" w:rsidP="0067662C">
      <w:pPr>
        <w:rPr>
          <w:b/>
        </w:rPr>
      </w:pPr>
    </w:p>
    <w:p w14:paraId="00F4D7BC" w14:textId="4C04EAE3" w:rsidR="00D95C65" w:rsidRDefault="00D95C65" w:rsidP="0067662C">
      <w:pPr>
        <w:rPr>
          <w:b/>
        </w:rPr>
      </w:pPr>
    </w:p>
    <w:p w14:paraId="73B3EB04" w14:textId="584BFAFA" w:rsidR="00D95C65" w:rsidRDefault="00D95C65" w:rsidP="0067662C">
      <w:pPr>
        <w:rPr>
          <w:b/>
        </w:rPr>
      </w:pPr>
    </w:p>
    <w:p w14:paraId="75E832D7" w14:textId="67F36321" w:rsidR="00D95C65" w:rsidRDefault="00D95C65" w:rsidP="0067662C">
      <w:pPr>
        <w:rPr>
          <w:b/>
        </w:rPr>
      </w:pPr>
    </w:p>
    <w:p w14:paraId="7F2EE118" w14:textId="447E5C71" w:rsidR="00D95C65" w:rsidRDefault="00D95C65" w:rsidP="0067662C">
      <w:pPr>
        <w:rPr>
          <w:b/>
        </w:rPr>
      </w:pPr>
    </w:p>
    <w:p w14:paraId="3EAD254E" w14:textId="137CFB67" w:rsidR="00D95C65" w:rsidRDefault="00D95C65" w:rsidP="0067662C">
      <w:pPr>
        <w:rPr>
          <w:b/>
        </w:rPr>
      </w:pPr>
    </w:p>
    <w:p w14:paraId="3CC55EA2" w14:textId="7ACC39E0" w:rsidR="00D95C65" w:rsidRDefault="00D95C65" w:rsidP="0067662C">
      <w:pPr>
        <w:rPr>
          <w:b/>
        </w:rPr>
      </w:pPr>
    </w:p>
    <w:p w14:paraId="07D53C17" w14:textId="1A6EFF9F" w:rsidR="00D95C65" w:rsidRDefault="00D95C65" w:rsidP="0067662C">
      <w:pPr>
        <w:rPr>
          <w:b/>
        </w:rPr>
      </w:pPr>
    </w:p>
    <w:p w14:paraId="2F513242" w14:textId="5901C9FE" w:rsidR="00D95C65" w:rsidRDefault="00D95C65" w:rsidP="0067662C">
      <w:pPr>
        <w:rPr>
          <w:b/>
        </w:rPr>
      </w:pPr>
    </w:p>
    <w:p w14:paraId="34AF0212" w14:textId="77777777" w:rsidR="00D95C65" w:rsidRDefault="00D95C65" w:rsidP="0067662C">
      <w:pPr>
        <w:rPr>
          <w:b/>
        </w:rPr>
      </w:pPr>
    </w:p>
    <w:p w14:paraId="5E0B5CE6" w14:textId="38EF3C7D" w:rsidR="00B066CB" w:rsidRDefault="00B066CB" w:rsidP="0067662C">
      <w:pPr>
        <w:rPr>
          <w:b/>
        </w:rPr>
      </w:pPr>
    </w:p>
    <w:p w14:paraId="4CF059FB" w14:textId="3BB8D278" w:rsidR="00D95C65" w:rsidRDefault="00D95C65" w:rsidP="0067662C">
      <w:pPr>
        <w:rPr>
          <w:b/>
        </w:rPr>
      </w:pPr>
    </w:p>
    <w:p w14:paraId="3C6F08BB" w14:textId="0AAEBE2F" w:rsidR="00D95C65" w:rsidRDefault="00D95C65" w:rsidP="0067662C">
      <w:pPr>
        <w:rPr>
          <w:b/>
        </w:rPr>
      </w:pPr>
    </w:p>
    <w:p w14:paraId="6CC2D927" w14:textId="0A11A355" w:rsidR="00D95C65" w:rsidRDefault="00D95C65" w:rsidP="0067662C">
      <w:pPr>
        <w:rPr>
          <w:b/>
        </w:rPr>
      </w:pPr>
    </w:p>
    <w:p w14:paraId="61B3B896" w14:textId="46BD41FC" w:rsidR="00D95C65" w:rsidRDefault="00D95C65" w:rsidP="0067662C">
      <w:pPr>
        <w:rPr>
          <w:b/>
        </w:rPr>
      </w:pPr>
    </w:p>
    <w:p w14:paraId="6599452C" w14:textId="77777777" w:rsidR="00D95C65" w:rsidRDefault="00D95C65" w:rsidP="0067662C">
      <w:pPr>
        <w:rPr>
          <w:b/>
        </w:rPr>
      </w:pPr>
    </w:p>
    <w:p w14:paraId="3F5C1B4C" w14:textId="7DBB605C" w:rsidR="00A5065A" w:rsidRPr="00B066CB" w:rsidRDefault="00CB2074" w:rsidP="00CB2074">
      <w:pPr>
        <w:rPr>
          <w:color w:val="000000"/>
          <w:sz w:val="22"/>
          <w:szCs w:val="22"/>
          <w:lang w:eastAsia="uk-UA"/>
        </w:rPr>
      </w:pPr>
      <w:r>
        <w:rPr>
          <w:b/>
        </w:rPr>
        <w:t>\</w:t>
      </w:r>
    </w:p>
    <w:p w14:paraId="22588B10" w14:textId="4B694B72" w:rsidR="00B066CB" w:rsidRPr="00B066CB" w:rsidRDefault="00F61B84" w:rsidP="00B066CB">
      <w:pPr>
        <w:tabs>
          <w:tab w:val="left" w:pos="6237"/>
        </w:tabs>
        <w:contextualSpacing/>
      </w:pPr>
      <w:r>
        <w:lastRenderedPageBreak/>
        <w:tab/>
      </w:r>
      <w:r w:rsidR="00B066CB" w:rsidRPr="00B066CB">
        <w:t xml:space="preserve">Додаток </w:t>
      </w:r>
    </w:p>
    <w:p w14:paraId="39DBA600" w14:textId="52A68842" w:rsidR="00B066CB" w:rsidRPr="00B066CB" w:rsidRDefault="00B066CB" w:rsidP="00B066CB">
      <w:pPr>
        <w:tabs>
          <w:tab w:val="left" w:pos="6237"/>
        </w:tabs>
        <w:ind w:left="6237"/>
        <w:contextualSpacing/>
      </w:pPr>
      <w:r w:rsidRPr="00B066CB">
        <w:t xml:space="preserve">до рішення виконавчого комітету № </w:t>
      </w:r>
      <w:r w:rsidR="00CE6DEB">
        <w:t>4686</w:t>
      </w:r>
    </w:p>
    <w:p w14:paraId="5EFC5A26" w14:textId="04D84D63" w:rsidR="00B066CB" w:rsidRDefault="00B066CB" w:rsidP="00DC01FC">
      <w:pPr>
        <w:tabs>
          <w:tab w:val="left" w:pos="6237"/>
        </w:tabs>
        <w:ind w:left="6237"/>
        <w:contextualSpacing/>
      </w:pPr>
      <w:r w:rsidRPr="00B066CB">
        <w:t xml:space="preserve">від </w:t>
      </w:r>
      <w:r w:rsidR="00CF5C95">
        <w:rPr>
          <w:bCs/>
        </w:rPr>
        <w:t>23.08.2024</w:t>
      </w:r>
    </w:p>
    <w:p w14:paraId="1C38557B" w14:textId="77777777" w:rsidR="00DC01FC" w:rsidRDefault="00DC01FC" w:rsidP="00DC01FC">
      <w:pPr>
        <w:tabs>
          <w:tab w:val="left" w:pos="6237"/>
        </w:tabs>
        <w:ind w:left="6237"/>
        <w:contextualSpacing/>
      </w:pPr>
    </w:p>
    <w:p w14:paraId="121B5DA4" w14:textId="77777777" w:rsidR="00B066CB" w:rsidRPr="00B066CB" w:rsidRDefault="00B066CB" w:rsidP="00B066CB">
      <w:pPr>
        <w:tabs>
          <w:tab w:val="left" w:pos="6237"/>
        </w:tabs>
        <w:contextualSpacing/>
        <w:jc w:val="center"/>
        <w:rPr>
          <w:b/>
          <w:sz w:val="28"/>
          <w:szCs w:val="28"/>
        </w:rPr>
      </w:pPr>
      <w:r w:rsidRPr="00B066CB">
        <w:rPr>
          <w:b/>
          <w:sz w:val="28"/>
          <w:szCs w:val="28"/>
        </w:rPr>
        <w:t>Склад конкурсного комітету</w:t>
      </w:r>
    </w:p>
    <w:p w14:paraId="3EE41D64" w14:textId="77777777" w:rsidR="00B066CB" w:rsidRPr="00B066CB" w:rsidRDefault="00B066CB" w:rsidP="00B066CB">
      <w:pPr>
        <w:tabs>
          <w:tab w:val="left" w:pos="6237"/>
        </w:tabs>
        <w:contextualSpacing/>
        <w:jc w:val="center"/>
        <w:rPr>
          <w:b/>
        </w:rPr>
      </w:pPr>
      <w:r w:rsidRPr="00B066CB">
        <w:rPr>
          <w:b/>
          <w:sz w:val="28"/>
          <w:szCs w:val="28"/>
        </w:rPr>
        <w:t xml:space="preserve">з визначення особи, уповноваженої здійснювати справляння плати за транспортні послуги в пасажирському транспорті  </w:t>
      </w:r>
      <w:proofErr w:type="spellStart"/>
      <w:r w:rsidRPr="00B066CB">
        <w:rPr>
          <w:b/>
          <w:sz w:val="28"/>
          <w:szCs w:val="28"/>
        </w:rPr>
        <w:t>Бучанської</w:t>
      </w:r>
      <w:proofErr w:type="spellEnd"/>
      <w:r w:rsidRPr="00B066CB">
        <w:rPr>
          <w:b/>
          <w:sz w:val="28"/>
          <w:szCs w:val="28"/>
        </w:rPr>
        <w:t xml:space="preserve"> міської територіальної громади</w:t>
      </w:r>
    </w:p>
    <w:p w14:paraId="504863BD" w14:textId="77777777" w:rsidR="00B066CB" w:rsidRDefault="00B066CB" w:rsidP="00B066CB">
      <w:pPr>
        <w:tabs>
          <w:tab w:val="left" w:pos="6237"/>
        </w:tabs>
        <w:contextualSpacing/>
      </w:pPr>
    </w:p>
    <w:p w14:paraId="04271E68" w14:textId="77777777" w:rsidR="00B066CB" w:rsidRDefault="00B066CB" w:rsidP="00B066CB">
      <w:pPr>
        <w:tabs>
          <w:tab w:val="left" w:pos="6237"/>
        </w:tabs>
        <w:contextualSpacing/>
      </w:pPr>
    </w:p>
    <w:p w14:paraId="6BC63FF7" w14:textId="45D585BF" w:rsidR="00B066CB" w:rsidRDefault="00CB2074" w:rsidP="004B00DE">
      <w:pPr>
        <w:shd w:val="clear" w:color="auto" w:fill="FFFFFF"/>
        <w:ind w:left="5245" w:hanging="5245"/>
        <w:jc w:val="both"/>
        <w:rPr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eastAsia="uk-UA"/>
        </w:rPr>
        <w:t>Саранюк</w:t>
      </w:r>
      <w:proofErr w:type="spellEnd"/>
      <w:r>
        <w:rPr>
          <w:b/>
          <w:sz w:val="28"/>
          <w:szCs w:val="28"/>
          <w:lang w:eastAsia="uk-UA"/>
        </w:rPr>
        <w:t xml:space="preserve"> Аліна Миколаївна,              </w:t>
      </w:r>
      <w:r w:rsidR="00B066CB" w:rsidRPr="004B00DE">
        <w:rPr>
          <w:sz w:val="28"/>
          <w:szCs w:val="28"/>
          <w:lang w:eastAsia="uk-UA"/>
        </w:rPr>
        <w:t>заступник міського голови, голова конкурсного комітету;</w:t>
      </w:r>
    </w:p>
    <w:p w14:paraId="71A452EF" w14:textId="668D61BD" w:rsidR="00DC01FC" w:rsidRDefault="00DC01FC" w:rsidP="00DC01FC">
      <w:pPr>
        <w:ind w:left="5245" w:hanging="5245"/>
        <w:jc w:val="both"/>
        <w:rPr>
          <w:sz w:val="28"/>
          <w:szCs w:val="28"/>
        </w:rPr>
      </w:pPr>
      <w:r w:rsidRPr="004B00DE">
        <w:rPr>
          <w:b/>
          <w:sz w:val="28"/>
          <w:szCs w:val="28"/>
        </w:rPr>
        <w:t xml:space="preserve">Самсонова Юлія Миколаївна, </w:t>
      </w:r>
      <w:r>
        <w:rPr>
          <w:b/>
          <w:sz w:val="28"/>
          <w:szCs w:val="28"/>
        </w:rPr>
        <w:tab/>
      </w:r>
      <w:r w:rsidRPr="004B00DE">
        <w:rPr>
          <w:sz w:val="28"/>
          <w:szCs w:val="28"/>
        </w:rPr>
        <w:t>начальник відділу житлово-комунальної інфраструктури управління житлово-комунального господарства</w:t>
      </w:r>
      <w:r>
        <w:rPr>
          <w:sz w:val="28"/>
          <w:szCs w:val="28"/>
        </w:rPr>
        <w:t>, заступ</w:t>
      </w:r>
      <w:r w:rsidR="008E69E0">
        <w:rPr>
          <w:sz w:val="28"/>
          <w:szCs w:val="28"/>
        </w:rPr>
        <w:t>ник голови конкурсного комітету;</w:t>
      </w:r>
      <w:bookmarkStart w:id="0" w:name="_GoBack"/>
      <w:bookmarkEnd w:id="0"/>
    </w:p>
    <w:p w14:paraId="2F90CBCF" w14:textId="0EDC642E" w:rsidR="00B066CB" w:rsidRDefault="00B066CB" w:rsidP="004B00DE">
      <w:pPr>
        <w:shd w:val="clear" w:color="auto" w:fill="FFFFFF"/>
        <w:tabs>
          <w:tab w:val="left" w:pos="851"/>
        </w:tabs>
        <w:ind w:left="5245" w:hanging="5245"/>
        <w:jc w:val="both"/>
        <w:rPr>
          <w:sz w:val="28"/>
          <w:szCs w:val="28"/>
          <w:lang w:eastAsia="uk-UA"/>
        </w:rPr>
      </w:pPr>
      <w:proofErr w:type="spellStart"/>
      <w:r w:rsidRPr="004B00DE">
        <w:rPr>
          <w:b/>
          <w:sz w:val="28"/>
          <w:szCs w:val="28"/>
          <w:lang w:eastAsia="uk-UA"/>
        </w:rPr>
        <w:t>Гр</w:t>
      </w:r>
      <w:r w:rsidR="004B00DE">
        <w:rPr>
          <w:b/>
          <w:sz w:val="28"/>
          <w:szCs w:val="28"/>
          <w:lang w:eastAsia="uk-UA"/>
        </w:rPr>
        <w:t>ицаєнко</w:t>
      </w:r>
      <w:proofErr w:type="spellEnd"/>
      <w:r w:rsidR="004B00DE">
        <w:rPr>
          <w:b/>
          <w:sz w:val="28"/>
          <w:szCs w:val="28"/>
          <w:lang w:eastAsia="uk-UA"/>
        </w:rPr>
        <w:t xml:space="preserve"> Світлана Олександрівна, </w:t>
      </w:r>
      <w:r w:rsidRPr="004B00DE">
        <w:rPr>
          <w:sz w:val="28"/>
          <w:szCs w:val="28"/>
          <w:lang w:eastAsia="uk-UA"/>
        </w:rPr>
        <w:t xml:space="preserve">начальник відділу муніципальної безпеки </w:t>
      </w:r>
      <w:proofErr w:type="spellStart"/>
      <w:r w:rsidRPr="004B00DE">
        <w:rPr>
          <w:sz w:val="28"/>
          <w:szCs w:val="28"/>
          <w:lang w:eastAsia="uk-UA"/>
        </w:rPr>
        <w:t>Бучанської</w:t>
      </w:r>
      <w:proofErr w:type="spellEnd"/>
      <w:r w:rsidRPr="004B00DE">
        <w:rPr>
          <w:sz w:val="28"/>
          <w:szCs w:val="28"/>
          <w:lang w:eastAsia="uk-UA"/>
        </w:rPr>
        <w:t xml:space="preserve"> міської ради, секретар конкурсного комітету;</w:t>
      </w:r>
    </w:p>
    <w:p w14:paraId="60E79F63" w14:textId="77777777" w:rsidR="004B00DE" w:rsidRPr="004B00DE" w:rsidRDefault="004B00DE" w:rsidP="004B00DE">
      <w:pPr>
        <w:shd w:val="clear" w:color="auto" w:fill="FFFFFF"/>
        <w:tabs>
          <w:tab w:val="left" w:pos="851"/>
        </w:tabs>
        <w:ind w:left="5245" w:hanging="5245"/>
        <w:jc w:val="both"/>
        <w:rPr>
          <w:sz w:val="28"/>
          <w:szCs w:val="28"/>
          <w:lang w:eastAsia="uk-UA"/>
        </w:rPr>
      </w:pPr>
      <w:proofErr w:type="spellStart"/>
      <w:r w:rsidRPr="004B00DE">
        <w:rPr>
          <w:b/>
          <w:sz w:val="28"/>
          <w:szCs w:val="28"/>
          <w:lang w:eastAsia="uk-UA"/>
        </w:rPr>
        <w:t>Риженко</w:t>
      </w:r>
      <w:proofErr w:type="spellEnd"/>
      <w:r w:rsidRPr="004B00DE">
        <w:rPr>
          <w:b/>
          <w:sz w:val="28"/>
          <w:szCs w:val="28"/>
          <w:lang w:eastAsia="uk-UA"/>
        </w:rPr>
        <w:t xml:space="preserve"> Людмила Володимирівна, </w:t>
      </w:r>
      <w:r>
        <w:rPr>
          <w:b/>
          <w:sz w:val="28"/>
          <w:szCs w:val="28"/>
          <w:lang w:eastAsia="uk-UA"/>
        </w:rPr>
        <w:tab/>
      </w:r>
      <w:r w:rsidRPr="004B00DE">
        <w:rPr>
          <w:sz w:val="28"/>
          <w:szCs w:val="28"/>
          <w:lang w:eastAsia="uk-UA"/>
        </w:rPr>
        <w:t xml:space="preserve">начальник управління юридично-кадрової роботи </w:t>
      </w:r>
      <w:proofErr w:type="spellStart"/>
      <w:r w:rsidRPr="004B00DE">
        <w:rPr>
          <w:sz w:val="28"/>
          <w:szCs w:val="28"/>
          <w:lang w:eastAsia="uk-UA"/>
        </w:rPr>
        <w:t>Бучанської</w:t>
      </w:r>
      <w:proofErr w:type="spellEnd"/>
      <w:r w:rsidRPr="004B00DE">
        <w:rPr>
          <w:sz w:val="28"/>
          <w:szCs w:val="28"/>
          <w:lang w:eastAsia="uk-UA"/>
        </w:rPr>
        <w:t xml:space="preserve"> міської ради;</w:t>
      </w:r>
    </w:p>
    <w:p w14:paraId="30DA74FA" w14:textId="77777777" w:rsidR="00B066CB" w:rsidRPr="004B00DE" w:rsidRDefault="00B066CB" w:rsidP="004B00DE">
      <w:pPr>
        <w:shd w:val="clear" w:color="auto" w:fill="FFFFFF"/>
        <w:tabs>
          <w:tab w:val="left" w:pos="851"/>
        </w:tabs>
        <w:ind w:left="5245" w:hanging="5245"/>
        <w:jc w:val="both"/>
        <w:rPr>
          <w:sz w:val="28"/>
          <w:szCs w:val="28"/>
          <w:lang w:eastAsia="uk-UA"/>
        </w:rPr>
      </w:pPr>
      <w:proofErr w:type="spellStart"/>
      <w:r w:rsidRPr="004B00DE">
        <w:rPr>
          <w:b/>
          <w:sz w:val="28"/>
          <w:szCs w:val="28"/>
          <w:lang w:eastAsia="uk-UA"/>
        </w:rPr>
        <w:t>Олексюк</w:t>
      </w:r>
      <w:proofErr w:type="spellEnd"/>
      <w:r w:rsidRPr="004B00DE">
        <w:rPr>
          <w:b/>
          <w:sz w:val="28"/>
          <w:szCs w:val="28"/>
          <w:lang w:eastAsia="uk-UA"/>
        </w:rPr>
        <w:t xml:space="preserve"> Василь Павлович, </w:t>
      </w:r>
      <w:r w:rsidR="004B00DE">
        <w:rPr>
          <w:b/>
          <w:sz w:val="28"/>
          <w:szCs w:val="28"/>
          <w:lang w:eastAsia="uk-UA"/>
        </w:rPr>
        <w:tab/>
      </w:r>
      <w:r w:rsidRPr="004B00DE">
        <w:rPr>
          <w:sz w:val="28"/>
          <w:szCs w:val="28"/>
          <w:lang w:eastAsia="uk-UA"/>
        </w:rPr>
        <w:t xml:space="preserve">депутат </w:t>
      </w:r>
      <w:proofErr w:type="spellStart"/>
      <w:r w:rsidRPr="004B00DE">
        <w:rPr>
          <w:sz w:val="28"/>
          <w:szCs w:val="28"/>
          <w:lang w:eastAsia="uk-UA"/>
        </w:rPr>
        <w:t>Бучанської</w:t>
      </w:r>
      <w:proofErr w:type="spellEnd"/>
      <w:r w:rsidRPr="004B00DE">
        <w:rPr>
          <w:sz w:val="28"/>
          <w:szCs w:val="28"/>
          <w:lang w:eastAsia="uk-UA"/>
        </w:rPr>
        <w:t xml:space="preserve"> міської ради, голова комісії з питань транспорту, зв’язку, торгівлі та сфери послуг;</w:t>
      </w:r>
    </w:p>
    <w:p w14:paraId="47C676C2" w14:textId="77777777" w:rsidR="00B066CB" w:rsidRPr="004B00DE" w:rsidRDefault="00B066CB" w:rsidP="004B00DE">
      <w:pPr>
        <w:shd w:val="clear" w:color="auto" w:fill="FFFFFF"/>
        <w:tabs>
          <w:tab w:val="left" w:pos="851"/>
        </w:tabs>
        <w:ind w:left="5245" w:hanging="5245"/>
        <w:jc w:val="both"/>
        <w:rPr>
          <w:sz w:val="28"/>
          <w:szCs w:val="28"/>
          <w:lang w:eastAsia="uk-UA"/>
        </w:rPr>
      </w:pPr>
      <w:proofErr w:type="spellStart"/>
      <w:r w:rsidRPr="004B00DE">
        <w:rPr>
          <w:b/>
          <w:sz w:val="28"/>
          <w:szCs w:val="28"/>
        </w:rPr>
        <w:t>Сімон</w:t>
      </w:r>
      <w:proofErr w:type="spellEnd"/>
      <w:r w:rsidRPr="004B00DE">
        <w:rPr>
          <w:b/>
          <w:sz w:val="28"/>
          <w:szCs w:val="28"/>
        </w:rPr>
        <w:t xml:space="preserve"> Тетяна Анатоліївна, </w:t>
      </w:r>
      <w:r w:rsidR="004B00DE">
        <w:rPr>
          <w:b/>
          <w:sz w:val="28"/>
          <w:szCs w:val="28"/>
        </w:rPr>
        <w:tab/>
      </w:r>
      <w:r w:rsidRPr="004B00DE">
        <w:rPr>
          <w:sz w:val="28"/>
          <w:szCs w:val="28"/>
        </w:rPr>
        <w:t xml:space="preserve">начальник фінансового управління </w:t>
      </w:r>
      <w:proofErr w:type="spellStart"/>
      <w:r w:rsidRPr="004B00DE">
        <w:rPr>
          <w:sz w:val="28"/>
          <w:szCs w:val="28"/>
        </w:rPr>
        <w:t>Бучанської</w:t>
      </w:r>
      <w:proofErr w:type="spellEnd"/>
      <w:r w:rsidRPr="004B00DE">
        <w:rPr>
          <w:sz w:val="28"/>
          <w:szCs w:val="28"/>
        </w:rPr>
        <w:t xml:space="preserve"> міської ради;</w:t>
      </w:r>
    </w:p>
    <w:p w14:paraId="23C6C573" w14:textId="4EB7EA4D" w:rsidR="00B066CB" w:rsidRDefault="00C41A0B" w:rsidP="004B00DE">
      <w:pPr>
        <w:ind w:left="5245" w:hanging="5245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Новошинський</w:t>
      </w:r>
      <w:proofErr w:type="spellEnd"/>
      <w:r>
        <w:rPr>
          <w:b/>
          <w:sz w:val="28"/>
          <w:szCs w:val="28"/>
        </w:rPr>
        <w:t xml:space="preserve"> Євген Юрійович</w:t>
      </w:r>
      <w:r w:rsidR="00B066CB" w:rsidRPr="004B00DE">
        <w:rPr>
          <w:b/>
          <w:sz w:val="28"/>
          <w:szCs w:val="28"/>
        </w:rPr>
        <w:t xml:space="preserve">, </w:t>
      </w:r>
      <w:r w:rsidR="004B00DE">
        <w:rPr>
          <w:b/>
          <w:sz w:val="28"/>
          <w:szCs w:val="28"/>
        </w:rPr>
        <w:tab/>
      </w:r>
      <w:r w:rsidR="00B066CB" w:rsidRPr="004B00DE">
        <w:rPr>
          <w:sz w:val="28"/>
          <w:szCs w:val="28"/>
        </w:rPr>
        <w:t xml:space="preserve">начальник відділу </w:t>
      </w:r>
      <w:r w:rsidR="00CE6DEB">
        <w:rPr>
          <w:sz w:val="28"/>
          <w:szCs w:val="28"/>
        </w:rPr>
        <w:t xml:space="preserve">з питань управління комунальною власністю </w:t>
      </w:r>
      <w:r w:rsidR="00B066CB" w:rsidRPr="004B00DE">
        <w:rPr>
          <w:sz w:val="28"/>
          <w:szCs w:val="28"/>
        </w:rPr>
        <w:t>;</w:t>
      </w:r>
    </w:p>
    <w:p w14:paraId="1B917F82" w14:textId="4E56DACF" w:rsidR="00972771" w:rsidRDefault="004B00DE" w:rsidP="004B00DE">
      <w:pPr>
        <w:ind w:left="5245" w:hanging="5245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Рогальський</w:t>
      </w:r>
      <w:proofErr w:type="spellEnd"/>
      <w:r>
        <w:rPr>
          <w:b/>
          <w:sz w:val="28"/>
          <w:szCs w:val="28"/>
        </w:rPr>
        <w:t xml:space="preserve"> Іван Юрійович</w:t>
      </w:r>
      <w:r w:rsidR="00C41A0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ab/>
      </w:r>
      <w:r w:rsidRPr="004B00DE">
        <w:rPr>
          <w:sz w:val="28"/>
          <w:szCs w:val="28"/>
        </w:rPr>
        <w:t>начальник відділу інформаційних технологій та цифрового розвитку</w:t>
      </w:r>
      <w:r>
        <w:rPr>
          <w:sz w:val="28"/>
          <w:szCs w:val="28"/>
        </w:rPr>
        <w:t>;</w:t>
      </w:r>
    </w:p>
    <w:p w14:paraId="37D55094" w14:textId="75151D40" w:rsidR="004B00DE" w:rsidRPr="004B00DE" w:rsidRDefault="00972771" w:rsidP="004B00DE">
      <w:pPr>
        <w:ind w:left="5245" w:hanging="5245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Жеребілов</w:t>
      </w:r>
      <w:proofErr w:type="spellEnd"/>
      <w:r>
        <w:rPr>
          <w:b/>
          <w:sz w:val="28"/>
          <w:szCs w:val="28"/>
        </w:rPr>
        <w:t xml:space="preserve"> Ігор Миколайович</w:t>
      </w:r>
      <w:r>
        <w:rPr>
          <w:b/>
          <w:sz w:val="28"/>
          <w:szCs w:val="28"/>
        </w:rPr>
        <w:tab/>
      </w:r>
      <w:r w:rsidRPr="00972771">
        <w:rPr>
          <w:sz w:val="28"/>
          <w:szCs w:val="28"/>
        </w:rPr>
        <w:t>директор КП «</w:t>
      </w:r>
      <w:proofErr w:type="spellStart"/>
      <w:r w:rsidRPr="00972771">
        <w:rPr>
          <w:sz w:val="28"/>
          <w:szCs w:val="28"/>
        </w:rPr>
        <w:t>Бучатранссервіс</w:t>
      </w:r>
      <w:proofErr w:type="spellEnd"/>
      <w:r w:rsidRPr="00972771">
        <w:rPr>
          <w:sz w:val="28"/>
          <w:szCs w:val="28"/>
        </w:rPr>
        <w:t>»</w:t>
      </w:r>
      <w:r w:rsidR="004B00DE">
        <w:rPr>
          <w:sz w:val="28"/>
          <w:szCs w:val="28"/>
        </w:rPr>
        <w:t xml:space="preserve"> </w:t>
      </w:r>
    </w:p>
    <w:p w14:paraId="2B0FC113" w14:textId="38341F42" w:rsidR="00B066CB" w:rsidRDefault="00B066CB" w:rsidP="00B066CB">
      <w:pPr>
        <w:jc w:val="both"/>
        <w:rPr>
          <w:sz w:val="28"/>
          <w:szCs w:val="28"/>
        </w:rPr>
      </w:pPr>
    </w:p>
    <w:p w14:paraId="429FFD12" w14:textId="77777777" w:rsidR="00DC01FC" w:rsidRPr="00B066CB" w:rsidRDefault="00DC01FC" w:rsidP="00B066CB">
      <w:pPr>
        <w:jc w:val="both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61"/>
        <w:gridCol w:w="2736"/>
        <w:gridCol w:w="3437"/>
      </w:tblGrid>
      <w:tr w:rsidR="00B066CB" w14:paraId="228D7293" w14:textId="77777777" w:rsidTr="00F61B84">
        <w:trPr>
          <w:trHeight w:val="1292"/>
          <w:jc w:val="center"/>
        </w:trPr>
        <w:tc>
          <w:tcPr>
            <w:tcW w:w="3261" w:type="dxa"/>
            <w:hideMark/>
          </w:tcPr>
          <w:p w14:paraId="166ED01E" w14:textId="77777777" w:rsidR="00B066CB" w:rsidRPr="00671720" w:rsidRDefault="00B066CB" w:rsidP="00F61B84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i/>
                <w:sz w:val="28"/>
                <w:szCs w:val="28"/>
                <w:lang w:val="ru-RU" w:eastAsia="uk-UA"/>
              </w:rPr>
            </w:pP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Керуючий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справами</w:t>
            </w:r>
          </w:p>
        </w:tc>
        <w:tc>
          <w:tcPr>
            <w:tcW w:w="2564" w:type="dxa"/>
            <w:vAlign w:val="center"/>
          </w:tcPr>
          <w:p w14:paraId="3432DD0D" w14:textId="77777777" w:rsidR="00B066CB" w:rsidRPr="00671720" w:rsidRDefault="00B066CB" w:rsidP="00F61B84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E570082" w14:textId="77777777" w:rsidR="00B066CB" w:rsidRPr="00671720" w:rsidRDefault="00B066CB" w:rsidP="00F61B84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ABB4B54" w14:textId="53397247" w:rsidR="00B066CB" w:rsidRPr="00CB2074" w:rsidRDefault="00CB2074" w:rsidP="00F61B84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lang w:eastAsia="uk-UA"/>
              </w:rPr>
              <w:t>_________</w:t>
            </w:r>
          </w:p>
          <w:p w14:paraId="4E458FA9" w14:textId="77777777" w:rsidR="00B066CB" w:rsidRPr="00671720" w:rsidRDefault="00B066CB" w:rsidP="00F61B84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437" w:type="dxa"/>
            <w:hideMark/>
          </w:tcPr>
          <w:p w14:paraId="5DA51E6F" w14:textId="77777777" w:rsidR="00B066CB" w:rsidRPr="00671720" w:rsidRDefault="00B066CB" w:rsidP="00F61B84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ГАПЧЕНКО</w:t>
            </w:r>
          </w:p>
        </w:tc>
      </w:tr>
      <w:tr w:rsidR="00B066CB" w14:paraId="2DF6202D" w14:textId="77777777" w:rsidTr="00F61B84">
        <w:trPr>
          <w:trHeight w:val="80"/>
          <w:jc w:val="center"/>
        </w:trPr>
        <w:tc>
          <w:tcPr>
            <w:tcW w:w="3261" w:type="dxa"/>
            <w:hideMark/>
          </w:tcPr>
          <w:p w14:paraId="27713A9C" w14:textId="77777777" w:rsidR="00B066CB" w:rsidRPr="00671720" w:rsidRDefault="00B066CB" w:rsidP="00F61B84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i/>
                <w:sz w:val="28"/>
                <w:szCs w:val="28"/>
                <w:lang w:val="ru-RU"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муніципальної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безпеки</w:t>
            </w:r>
            <w:proofErr w:type="spellEnd"/>
          </w:p>
        </w:tc>
        <w:tc>
          <w:tcPr>
            <w:tcW w:w="2564" w:type="dxa"/>
            <w:vAlign w:val="center"/>
          </w:tcPr>
          <w:p w14:paraId="3DE237E8" w14:textId="77777777" w:rsidR="00B066CB" w:rsidRPr="00671720" w:rsidRDefault="00B066CB" w:rsidP="00F61B84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1720"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2A8792D4" w14:textId="14907731" w:rsidR="00972771" w:rsidRPr="00CB2074" w:rsidRDefault="00CB2074" w:rsidP="00972771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lang w:eastAsia="uk-UA"/>
              </w:rPr>
              <w:t>_________</w:t>
            </w:r>
          </w:p>
          <w:p w14:paraId="2E1896CC" w14:textId="77777777" w:rsidR="00B066CB" w:rsidRPr="00671720" w:rsidRDefault="00B066CB" w:rsidP="00F61B84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437" w:type="dxa"/>
            <w:hideMark/>
          </w:tcPr>
          <w:p w14:paraId="005DEA67" w14:textId="77777777" w:rsidR="00B066CB" w:rsidRPr="00671720" w:rsidRDefault="00B066CB" w:rsidP="00F61B84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>Світлана</w:t>
            </w:r>
            <w:proofErr w:type="spellEnd"/>
            <w:r w:rsidRPr="0067172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ГРИЦАЄНКО</w:t>
            </w:r>
          </w:p>
        </w:tc>
      </w:tr>
    </w:tbl>
    <w:p w14:paraId="2E70CAC7" w14:textId="77777777" w:rsidR="00C76CCC" w:rsidRPr="00C41A0B" w:rsidRDefault="00C76CCC" w:rsidP="00FC32BA">
      <w:pPr>
        <w:tabs>
          <w:tab w:val="left" w:pos="6237"/>
        </w:tabs>
        <w:contextualSpacing/>
        <w:rPr>
          <w:color w:val="000000"/>
          <w:sz w:val="22"/>
          <w:szCs w:val="22"/>
          <w:lang w:eastAsia="uk-UA"/>
        </w:rPr>
      </w:pPr>
    </w:p>
    <w:sectPr w:rsidR="00C76CCC" w:rsidRPr="00C41A0B" w:rsidSect="00C76CCC">
      <w:headerReference w:type="default" r:id="rId9"/>
      <w:headerReference w:type="first" r:id="rId10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367A1" w14:textId="77777777" w:rsidR="007F108C" w:rsidRDefault="007F108C" w:rsidP="00DB321E">
      <w:r>
        <w:separator/>
      </w:r>
    </w:p>
  </w:endnote>
  <w:endnote w:type="continuationSeparator" w:id="0">
    <w:p w14:paraId="44A0584C" w14:textId="77777777" w:rsidR="007F108C" w:rsidRDefault="007F108C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OpenSymbol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79D02" w14:textId="77777777" w:rsidR="007F108C" w:rsidRDefault="007F108C" w:rsidP="00DB321E">
      <w:r>
        <w:separator/>
      </w:r>
    </w:p>
  </w:footnote>
  <w:footnote w:type="continuationSeparator" w:id="0">
    <w:p w14:paraId="21AA4E6D" w14:textId="77777777" w:rsidR="007F108C" w:rsidRDefault="007F108C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69684" w14:textId="7E5CA878" w:rsidR="00FC32BA" w:rsidRDefault="00FC32BA">
    <w:pPr>
      <w:pStyle w:val="ad"/>
      <w:jc w:val="center"/>
    </w:pPr>
  </w:p>
  <w:p w14:paraId="314935D3" w14:textId="77777777" w:rsidR="00FC32BA" w:rsidRDefault="00FC32BA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4E7A8" w14:textId="2CBBB47F" w:rsidR="00FC32BA" w:rsidRDefault="00FC32BA" w:rsidP="00294480">
    <w:pPr>
      <w:pStyle w:val="ad"/>
      <w:jc w:val="center"/>
    </w:pPr>
    <w:r>
      <w:t xml:space="preserve">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71E277EE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4C76CFBC"/>
    <w:name w:val="WWNum1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0000000B"/>
    <w:multiLevelType w:val="multilevel"/>
    <w:tmpl w:val="9E9403D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1767"/>
        </w:tabs>
        <w:ind w:left="2559" w:hanging="432"/>
      </w:pPr>
      <w:rPr>
        <w:rFonts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00000013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6" w15:restartNumberingAfterBreak="0">
    <w:nsid w:val="00000014"/>
    <w:multiLevelType w:val="multilevel"/>
    <w:tmpl w:val="4B9068BC"/>
    <w:name w:val="WWNum2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4035"/>
        </w:tabs>
        <w:ind w:left="4827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3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A440EA"/>
    <w:multiLevelType w:val="multilevel"/>
    <w:tmpl w:val="09428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1FA001D"/>
    <w:multiLevelType w:val="multilevel"/>
    <w:tmpl w:val="FC8E83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9" w15:restartNumberingAfterBreak="0">
    <w:nsid w:val="02076C5E"/>
    <w:multiLevelType w:val="multilevel"/>
    <w:tmpl w:val="31A29E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18845F2"/>
    <w:multiLevelType w:val="multilevel"/>
    <w:tmpl w:val="039CC22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12296ED6"/>
    <w:multiLevelType w:val="multilevel"/>
    <w:tmpl w:val="B25E3E8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625"/>
        </w:tabs>
        <w:ind w:left="2417" w:hanging="432"/>
      </w:pPr>
      <w:rPr>
        <w:rFonts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 w15:restartNumberingAfterBreak="0">
    <w:nsid w:val="15FD3C53"/>
    <w:multiLevelType w:val="multilevel"/>
    <w:tmpl w:val="D3C24B9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17D87C60"/>
    <w:multiLevelType w:val="multilevel"/>
    <w:tmpl w:val="73DA11A2"/>
    <w:lvl w:ilvl="0">
      <w:start w:val="1"/>
      <w:numFmt w:val="decimal"/>
      <w:pStyle w:val="1"/>
      <w:lvlText w:val="%1."/>
      <w:lvlJc w:val="left"/>
      <w:pPr>
        <w:ind w:left="500" w:hanging="50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4" w15:restartNumberingAfterBreak="0">
    <w:nsid w:val="1B1A6086"/>
    <w:multiLevelType w:val="multilevel"/>
    <w:tmpl w:val="8D209D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1DD228A6"/>
    <w:multiLevelType w:val="multilevel"/>
    <w:tmpl w:val="83F263A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1EB65B58"/>
    <w:multiLevelType w:val="multilevel"/>
    <w:tmpl w:val="2EC0DBB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rPr>
        <w:rFonts w:cs="Times New Roman" w:hint="default"/>
        <w:b w:val="0"/>
        <w:i w:val="0"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21921B72"/>
    <w:multiLevelType w:val="hybridMultilevel"/>
    <w:tmpl w:val="5AFC0E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322E3F"/>
    <w:multiLevelType w:val="multilevel"/>
    <w:tmpl w:val="2C9CC28E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25A90011"/>
    <w:multiLevelType w:val="multilevel"/>
    <w:tmpl w:val="6EB8135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28433D03"/>
    <w:multiLevelType w:val="hybridMultilevel"/>
    <w:tmpl w:val="BA9A2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025C67"/>
    <w:multiLevelType w:val="multilevel"/>
    <w:tmpl w:val="4D58A8EE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2" w15:restartNumberingAfterBreak="0">
    <w:nsid w:val="2A9C56BD"/>
    <w:multiLevelType w:val="multilevel"/>
    <w:tmpl w:val="B98CE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23" w15:restartNumberingAfterBreak="0">
    <w:nsid w:val="2ADB574D"/>
    <w:multiLevelType w:val="multilevel"/>
    <w:tmpl w:val="F0CA159C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2C821FBC"/>
    <w:multiLevelType w:val="multilevel"/>
    <w:tmpl w:val="3516DC6E"/>
    <w:lvl w:ilvl="0">
      <w:start w:val="1"/>
      <w:numFmt w:val="decimal"/>
      <w:lvlText w:val="%1."/>
      <w:lvlJc w:val="left"/>
      <w:pPr>
        <w:ind w:left="1069" w:hanging="360"/>
      </w:pPr>
      <w:rPr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position w:val="0"/>
        <w:sz w:val="20"/>
        <w:vertAlign w:val="baseline"/>
      </w:rPr>
    </w:lvl>
  </w:abstractNum>
  <w:abstractNum w:abstractNumId="25" w15:restartNumberingAfterBreak="0">
    <w:nsid w:val="3205301E"/>
    <w:multiLevelType w:val="multilevel"/>
    <w:tmpl w:val="CFEAF7B6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  <w:b/>
        <w:bCs w:val="0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1B50A79"/>
    <w:multiLevelType w:val="multilevel"/>
    <w:tmpl w:val="F89051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 w15:restartNumberingAfterBreak="0">
    <w:nsid w:val="42B54F82"/>
    <w:multiLevelType w:val="multilevel"/>
    <w:tmpl w:val="C9C89AAA"/>
    <w:lvl w:ilvl="0">
      <w:start w:val="1"/>
      <w:numFmt w:val="decimal"/>
      <w:lvlText w:val="%1."/>
      <w:lvlJc w:val="left"/>
      <w:pPr>
        <w:ind w:left="525" w:hanging="5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vertAlign w:val="baseline"/>
      </w:rPr>
    </w:lvl>
  </w:abstractNum>
  <w:abstractNum w:abstractNumId="28" w15:restartNumberingAfterBreak="0">
    <w:nsid w:val="44E25494"/>
    <w:multiLevelType w:val="hybridMultilevel"/>
    <w:tmpl w:val="E88603BC"/>
    <w:lvl w:ilvl="0" w:tplc="346C673A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9" w15:restartNumberingAfterBreak="0">
    <w:nsid w:val="474D2026"/>
    <w:multiLevelType w:val="multilevel"/>
    <w:tmpl w:val="91588084"/>
    <w:lvl w:ilvl="0">
      <w:start w:val="1"/>
      <w:numFmt w:val="decimal"/>
      <w:lvlText w:val="%1."/>
      <w:lvlJc w:val="left"/>
      <w:pPr>
        <w:tabs>
          <w:tab w:val="num" w:pos="4679"/>
        </w:tabs>
        <w:ind w:left="5039" w:hanging="360"/>
      </w:pPr>
      <w:rPr>
        <w:rFonts w:eastAsia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0" w15:restartNumberingAfterBreak="0">
    <w:nsid w:val="47A37363"/>
    <w:multiLevelType w:val="hybridMultilevel"/>
    <w:tmpl w:val="E3560610"/>
    <w:lvl w:ilvl="0" w:tplc="346C67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4F3FBC"/>
    <w:multiLevelType w:val="multilevel"/>
    <w:tmpl w:val="2CE24872"/>
    <w:name w:val="WWNum72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A205FE5"/>
    <w:multiLevelType w:val="multilevel"/>
    <w:tmpl w:val="520C01F0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4C082132"/>
    <w:multiLevelType w:val="multilevel"/>
    <w:tmpl w:val="7E982082"/>
    <w:lvl w:ilvl="0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4" w15:restartNumberingAfterBreak="0">
    <w:nsid w:val="53A95252"/>
    <w:multiLevelType w:val="multilevel"/>
    <w:tmpl w:val="8F4CE9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5" w15:restartNumberingAfterBreak="0">
    <w:nsid w:val="56652F72"/>
    <w:multiLevelType w:val="multilevel"/>
    <w:tmpl w:val="EBB87A2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6" w15:restartNumberingAfterBreak="0">
    <w:nsid w:val="5A5E14A7"/>
    <w:multiLevelType w:val="multilevel"/>
    <w:tmpl w:val="657CD9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357BDC"/>
    <w:multiLevelType w:val="multilevel"/>
    <w:tmpl w:val="966660A6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8" w15:restartNumberingAfterBreak="0">
    <w:nsid w:val="605860A5"/>
    <w:multiLevelType w:val="multilevel"/>
    <w:tmpl w:val="DF160C7C"/>
    <w:lvl w:ilvl="0">
      <w:start w:val="17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8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44" w:hanging="2160"/>
      </w:pPr>
      <w:rPr>
        <w:rFonts w:hint="default"/>
      </w:rPr>
    </w:lvl>
  </w:abstractNum>
  <w:abstractNum w:abstractNumId="39" w15:restartNumberingAfterBreak="0">
    <w:nsid w:val="619A0A39"/>
    <w:multiLevelType w:val="multilevel"/>
    <w:tmpl w:val="CC30ECB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31A3A59"/>
    <w:multiLevelType w:val="multilevel"/>
    <w:tmpl w:val="600C48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1" w15:restartNumberingAfterBreak="0">
    <w:nsid w:val="65B34550"/>
    <w:multiLevelType w:val="multilevel"/>
    <w:tmpl w:val="C9741972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42" w15:restartNumberingAfterBreak="0">
    <w:nsid w:val="6F6F4953"/>
    <w:multiLevelType w:val="multilevel"/>
    <w:tmpl w:val="077A3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4C32A46"/>
    <w:multiLevelType w:val="multilevel"/>
    <w:tmpl w:val="A26EC71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4D61011"/>
    <w:multiLevelType w:val="multilevel"/>
    <w:tmpl w:val="FF5620EE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5" w15:restartNumberingAfterBreak="0">
    <w:nsid w:val="75482530"/>
    <w:multiLevelType w:val="multilevel"/>
    <w:tmpl w:val="DD4AFA0A"/>
    <w:lvl w:ilvl="0">
      <w:start w:val="1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80" w:hanging="2160"/>
      </w:pPr>
      <w:rPr>
        <w:rFonts w:hint="default"/>
      </w:rPr>
    </w:lvl>
  </w:abstractNum>
  <w:abstractNum w:abstractNumId="46" w15:restartNumberingAfterBreak="0">
    <w:nsid w:val="769E559A"/>
    <w:multiLevelType w:val="multilevel"/>
    <w:tmpl w:val="5D4485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47" w15:restartNumberingAfterBreak="0">
    <w:nsid w:val="7A2C439F"/>
    <w:multiLevelType w:val="multilevel"/>
    <w:tmpl w:val="C83ADA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auto"/>
      </w:rPr>
    </w:lvl>
  </w:abstractNum>
  <w:abstractNum w:abstractNumId="48" w15:restartNumberingAfterBreak="0">
    <w:nsid w:val="7BC879B9"/>
    <w:multiLevelType w:val="multilevel"/>
    <w:tmpl w:val="956853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26"/>
  </w:num>
  <w:num w:numId="3">
    <w:abstractNumId w:val="13"/>
  </w:num>
  <w:num w:numId="4">
    <w:abstractNumId w:val="44"/>
  </w:num>
  <w:num w:numId="5">
    <w:abstractNumId w:val="23"/>
  </w:num>
  <w:num w:numId="6">
    <w:abstractNumId w:val="27"/>
  </w:num>
  <w:num w:numId="7">
    <w:abstractNumId w:val="21"/>
  </w:num>
  <w:num w:numId="8">
    <w:abstractNumId w:val="12"/>
  </w:num>
  <w:num w:numId="9">
    <w:abstractNumId w:val="35"/>
  </w:num>
  <w:num w:numId="10">
    <w:abstractNumId w:val="9"/>
  </w:num>
  <w:num w:numId="11">
    <w:abstractNumId w:val="33"/>
  </w:num>
  <w:num w:numId="12">
    <w:abstractNumId w:val="14"/>
  </w:num>
  <w:num w:numId="13">
    <w:abstractNumId w:val="2"/>
  </w:num>
  <w:num w:numId="14">
    <w:abstractNumId w:val="31"/>
  </w:num>
  <w:num w:numId="15">
    <w:abstractNumId w:val="36"/>
  </w:num>
  <w:num w:numId="16">
    <w:abstractNumId w:val="4"/>
  </w:num>
  <w:num w:numId="17">
    <w:abstractNumId w:val="1"/>
  </w:num>
  <w:num w:numId="18">
    <w:abstractNumId w:val="3"/>
  </w:num>
  <w:num w:numId="19">
    <w:abstractNumId w:val="5"/>
  </w:num>
  <w:num w:numId="20">
    <w:abstractNumId w:val="43"/>
  </w:num>
  <w:num w:numId="21">
    <w:abstractNumId w:val="41"/>
  </w:num>
  <w:num w:numId="22">
    <w:abstractNumId w:val="16"/>
  </w:num>
  <w:num w:numId="23">
    <w:abstractNumId w:val="11"/>
  </w:num>
  <w:num w:numId="24">
    <w:abstractNumId w:val="28"/>
  </w:num>
  <w:num w:numId="25">
    <w:abstractNumId w:val="15"/>
  </w:num>
  <w:num w:numId="26">
    <w:abstractNumId w:val="25"/>
  </w:num>
  <w:num w:numId="27">
    <w:abstractNumId w:val="19"/>
  </w:num>
  <w:num w:numId="28">
    <w:abstractNumId w:val="32"/>
  </w:num>
  <w:num w:numId="29">
    <w:abstractNumId w:val="18"/>
  </w:num>
  <w:num w:numId="30">
    <w:abstractNumId w:val="30"/>
  </w:num>
  <w:num w:numId="31">
    <w:abstractNumId w:val="17"/>
  </w:num>
  <w:num w:numId="32">
    <w:abstractNumId w:val="24"/>
  </w:num>
  <w:num w:numId="33">
    <w:abstractNumId w:val="6"/>
  </w:num>
  <w:num w:numId="34">
    <w:abstractNumId w:val="10"/>
  </w:num>
  <w:num w:numId="35">
    <w:abstractNumId w:val="29"/>
  </w:num>
  <w:num w:numId="36">
    <w:abstractNumId w:val="40"/>
  </w:num>
  <w:num w:numId="37">
    <w:abstractNumId w:val="42"/>
  </w:num>
  <w:num w:numId="38">
    <w:abstractNumId w:val="22"/>
  </w:num>
  <w:num w:numId="39">
    <w:abstractNumId w:val="46"/>
  </w:num>
  <w:num w:numId="40">
    <w:abstractNumId w:val="47"/>
  </w:num>
  <w:num w:numId="41">
    <w:abstractNumId w:val="7"/>
  </w:num>
  <w:num w:numId="42">
    <w:abstractNumId w:val="48"/>
  </w:num>
  <w:num w:numId="43">
    <w:abstractNumId w:val="20"/>
  </w:num>
  <w:num w:numId="44">
    <w:abstractNumId w:val="8"/>
  </w:num>
  <w:num w:numId="45">
    <w:abstractNumId w:val="34"/>
  </w:num>
  <w:num w:numId="46">
    <w:abstractNumId w:val="39"/>
  </w:num>
  <w:num w:numId="47">
    <w:abstractNumId w:val="37"/>
  </w:num>
  <w:num w:numId="48">
    <w:abstractNumId w:val="45"/>
  </w:num>
  <w:num w:numId="49">
    <w:abstractNumId w:val="3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13B35"/>
    <w:rsid w:val="00021CE6"/>
    <w:rsid w:val="000249E4"/>
    <w:rsid w:val="0002501C"/>
    <w:rsid w:val="000447D7"/>
    <w:rsid w:val="00051486"/>
    <w:rsid w:val="00065C87"/>
    <w:rsid w:val="00075D46"/>
    <w:rsid w:val="000818CE"/>
    <w:rsid w:val="000958A8"/>
    <w:rsid w:val="000B4F71"/>
    <w:rsid w:val="000C3D44"/>
    <w:rsid w:val="000C47F2"/>
    <w:rsid w:val="000C516A"/>
    <w:rsid w:val="000D28B7"/>
    <w:rsid w:val="000D29D6"/>
    <w:rsid w:val="000D3235"/>
    <w:rsid w:val="000E5B67"/>
    <w:rsid w:val="000E7895"/>
    <w:rsid w:val="000F0C26"/>
    <w:rsid w:val="000F1C3E"/>
    <w:rsid w:val="001032C1"/>
    <w:rsid w:val="00110016"/>
    <w:rsid w:val="00122D3E"/>
    <w:rsid w:val="001260FF"/>
    <w:rsid w:val="001302BD"/>
    <w:rsid w:val="00136263"/>
    <w:rsid w:val="001363BF"/>
    <w:rsid w:val="0014130A"/>
    <w:rsid w:val="001416A2"/>
    <w:rsid w:val="00167C46"/>
    <w:rsid w:val="0017611A"/>
    <w:rsid w:val="00186EA0"/>
    <w:rsid w:val="00191286"/>
    <w:rsid w:val="001A1F71"/>
    <w:rsid w:val="001B4ADA"/>
    <w:rsid w:val="001B5939"/>
    <w:rsid w:val="001B6D95"/>
    <w:rsid w:val="001C690D"/>
    <w:rsid w:val="001D1169"/>
    <w:rsid w:val="001D1F89"/>
    <w:rsid w:val="001E07BE"/>
    <w:rsid w:val="001F3B53"/>
    <w:rsid w:val="00205742"/>
    <w:rsid w:val="00225325"/>
    <w:rsid w:val="00233FA5"/>
    <w:rsid w:val="00241B95"/>
    <w:rsid w:val="00241C36"/>
    <w:rsid w:val="00255606"/>
    <w:rsid w:val="0025635B"/>
    <w:rsid w:val="00256669"/>
    <w:rsid w:val="0026481D"/>
    <w:rsid w:val="00276C27"/>
    <w:rsid w:val="0028030E"/>
    <w:rsid w:val="002871AD"/>
    <w:rsid w:val="0028761B"/>
    <w:rsid w:val="00294480"/>
    <w:rsid w:val="00295FC9"/>
    <w:rsid w:val="002A6B9D"/>
    <w:rsid w:val="002B09DE"/>
    <w:rsid w:val="002B425F"/>
    <w:rsid w:val="002B5E61"/>
    <w:rsid w:val="002D3703"/>
    <w:rsid w:val="002D594B"/>
    <w:rsid w:val="002D7DFE"/>
    <w:rsid w:val="002E2A53"/>
    <w:rsid w:val="002E6680"/>
    <w:rsid w:val="002F51AB"/>
    <w:rsid w:val="00300ABE"/>
    <w:rsid w:val="00301644"/>
    <w:rsid w:val="00302128"/>
    <w:rsid w:val="003033D0"/>
    <w:rsid w:val="0030634D"/>
    <w:rsid w:val="0031751D"/>
    <w:rsid w:val="00340EED"/>
    <w:rsid w:val="0034226A"/>
    <w:rsid w:val="00343B3D"/>
    <w:rsid w:val="00344CDB"/>
    <w:rsid w:val="00345708"/>
    <w:rsid w:val="00345DAB"/>
    <w:rsid w:val="003518E1"/>
    <w:rsid w:val="00365315"/>
    <w:rsid w:val="00371C9A"/>
    <w:rsid w:val="00372DB5"/>
    <w:rsid w:val="00374586"/>
    <w:rsid w:val="00380BE4"/>
    <w:rsid w:val="00392F32"/>
    <w:rsid w:val="003A1D3B"/>
    <w:rsid w:val="003A4AC4"/>
    <w:rsid w:val="003B0161"/>
    <w:rsid w:val="003B59EA"/>
    <w:rsid w:val="003B7CFB"/>
    <w:rsid w:val="003D283D"/>
    <w:rsid w:val="003E07A3"/>
    <w:rsid w:val="003E0861"/>
    <w:rsid w:val="003E5714"/>
    <w:rsid w:val="003E765E"/>
    <w:rsid w:val="004048C1"/>
    <w:rsid w:val="0041778A"/>
    <w:rsid w:val="004224CA"/>
    <w:rsid w:val="004372D3"/>
    <w:rsid w:val="004547BF"/>
    <w:rsid w:val="00455CEB"/>
    <w:rsid w:val="00455F9E"/>
    <w:rsid w:val="00463EDC"/>
    <w:rsid w:val="00470B09"/>
    <w:rsid w:val="00473A4D"/>
    <w:rsid w:val="0049464A"/>
    <w:rsid w:val="004A0474"/>
    <w:rsid w:val="004A4916"/>
    <w:rsid w:val="004B00DE"/>
    <w:rsid w:val="004B0B6E"/>
    <w:rsid w:val="004B7295"/>
    <w:rsid w:val="004C2323"/>
    <w:rsid w:val="004C2A71"/>
    <w:rsid w:val="004D6B4C"/>
    <w:rsid w:val="004D7EA2"/>
    <w:rsid w:val="004E5E0E"/>
    <w:rsid w:val="004F1985"/>
    <w:rsid w:val="00501C2A"/>
    <w:rsid w:val="00513177"/>
    <w:rsid w:val="00516764"/>
    <w:rsid w:val="00522FA5"/>
    <w:rsid w:val="005242A2"/>
    <w:rsid w:val="005360CB"/>
    <w:rsid w:val="00536FE1"/>
    <w:rsid w:val="0053790E"/>
    <w:rsid w:val="00550CF2"/>
    <w:rsid w:val="00556496"/>
    <w:rsid w:val="0056664E"/>
    <w:rsid w:val="00573156"/>
    <w:rsid w:val="00586295"/>
    <w:rsid w:val="005A3D39"/>
    <w:rsid w:val="005A3E86"/>
    <w:rsid w:val="005B6945"/>
    <w:rsid w:val="005C59F0"/>
    <w:rsid w:val="005D1D37"/>
    <w:rsid w:val="005D7564"/>
    <w:rsid w:val="005F0E15"/>
    <w:rsid w:val="005F1FD3"/>
    <w:rsid w:val="00605623"/>
    <w:rsid w:val="00621640"/>
    <w:rsid w:val="006235C2"/>
    <w:rsid w:val="00635A81"/>
    <w:rsid w:val="00642502"/>
    <w:rsid w:val="00654C94"/>
    <w:rsid w:val="00656FEE"/>
    <w:rsid w:val="006575D1"/>
    <w:rsid w:val="0066567C"/>
    <w:rsid w:val="00671720"/>
    <w:rsid w:val="0067662C"/>
    <w:rsid w:val="0067687E"/>
    <w:rsid w:val="0067777F"/>
    <w:rsid w:val="00685FF0"/>
    <w:rsid w:val="006A011B"/>
    <w:rsid w:val="006A23EA"/>
    <w:rsid w:val="006A588B"/>
    <w:rsid w:val="006A5B77"/>
    <w:rsid w:val="006B12D3"/>
    <w:rsid w:val="006C1AB9"/>
    <w:rsid w:val="006C1D1A"/>
    <w:rsid w:val="007007B9"/>
    <w:rsid w:val="007025F5"/>
    <w:rsid w:val="0070555E"/>
    <w:rsid w:val="00707DFD"/>
    <w:rsid w:val="00753D56"/>
    <w:rsid w:val="00755B89"/>
    <w:rsid w:val="00766449"/>
    <w:rsid w:val="0076743E"/>
    <w:rsid w:val="00770B8D"/>
    <w:rsid w:val="007732D8"/>
    <w:rsid w:val="0078472A"/>
    <w:rsid w:val="00792B06"/>
    <w:rsid w:val="007966C9"/>
    <w:rsid w:val="007A2A52"/>
    <w:rsid w:val="007A7221"/>
    <w:rsid w:val="007A76F9"/>
    <w:rsid w:val="007B32DB"/>
    <w:rsid w:val="007B6976"/>
    <w:rsid w:val="007C14D1"/>
    <w:rsid w:val="007C635D"/>
    <w:rsid w:val="007C66A7"/>
    <w:rsid w:val="007D3208"/>
    <w:rsid w:val="007D61A9"/>
    <w:rsid w:val="007E5500"/>
    <w:rsid w:val="007F108C"/>
    <w:rsid w:val="007F4E53"/>
    <w:rsid w:val="00800D0A"/>
    <w:rsid w:val="00803D92"/>
    <w:rsid w:val="0084164E"/>
    <w:rsid w:val="00861A6A"/>
    <w:rsid w:val="00873FC3"/>
    <w:rsid w:val="00874CD0"/>
    <w:rsid w:val="00884F33"/>
    <w:rsid w:val="00892D8A"/>
    <w:rsid w:val="00892FCE"/>
    <w:rsid w:val="00894790"/>
    <w:rsid w:val="008A30C0"/>
    <w:rsid w:val="008C00C9"/>
    <w:rsid w:val="008D4C32"/>
    <w:rsid w:val="008E69E0"/>
    <w:rsid w:val="008F2F28"/>
    <w:rsid w:val="00903F9A"/>
    <w:rsid w:val="009313FF"/>
    <w:rsid w:val="00937650"/>
    <w:rsid w:val="009527BA"/>
    <w:rsid w:val="00952BF8"/>
    <w:rsid w:val="009665B5"/>
    <w:rsid w:val="00972771"/>
    <w:rsid w:val="00980A9D"/>
    <w:rsid w:val="009815B0"/>
    <w:rsid w:val="009848DD"/>
    <w:rsid w:val="00987C2A"/>
    <w:rsid w:val="0099355C"/>
    <w:rsid w:val="009A4C02"/>
    <w:rsid w:val="009E0033"/>
    <w:rsid w:val="009E3D0C"/>
    <w:rsid w:val="009E4992"/>
    <w:rsid w:val="009E5A85"/>
    <w:rsid w:val="009E6C7A"/>
    <w:rsid w:val="009F17F5"/>
    <w:rsid w:val="00A00A43"/>
    <w:rsid w:val="00A03A59"/>
    <w:rsid w:val="00A10696"/>
    <w:rsid w:val="00A1103F"/>
    <w:rsid w:val="00A14417"/>
    <w:rsid w:val="00A14CEF"/>
    <w:rsid w:val="00A17C6F"/>
    <w:rsid w:val="00A20AEE"/>
    <w:rsid w:val="00A278F0"/>
    <w:rsid w:val="00A304EE"/>
    <w:rsid w:val="00A5065A"/>
    <w:rsid w:val="00A614E4"/>
    <w:rsid w:val="00A6708B"/>
    <w:rsid w:val="00A715EC"/>
    <w:rsid w:val="00A7288A"/>
    <w:rsid w:val="00AA4656"/>
    <w:rsid w:val="00AB0C43"/>
    <w:rsid w:val="00AB46EF"/>
    <w:rsid w:val="00AF7ABF"/>
    <w:rsid w:val="00B042EE"/>
    <w:rsid w:val="00B066CB"/>
    <w:rsid w:val="00B10B13"/>
    <w:rsid w:val="00B243B0"/>
    <w:rsid w:val="00B308A6"/>
    <w:rsid w:val="00B31E12"/>
    <w:rsid w:val="00B452B2"/>
    <w:rsid w:val="00B47604"/>
    <w:rsid w:val="00B50D66"/>
    <w:rsid w:val="00B56BAD"/>
    <w:rsid w:val="00B630D8"/>
    <w:rsid w:val="00B654A3"/>
    <w:rsid w:val="00B71A69"/>
    <w:rsid w:val="00B77106"/>
    <w:rsid w:val="00B83DBC"/>
    <w:rsid w:val="00B90276"/>
    <w:rsid w:val="00B91250"/>
    <w:rsid w:val="00B967F3"/>
    <w:rsid w:val="00BA261D"/>
    <w:rsid w:val="00BC1CC7"/>
    <w:rsid w:val="00BC55C8"/>
    <w:rsid w:val="00BE0E3F"/>
    <w:rsid w:val="00C03A23"/>
    <w:rsid w:val="00C0421B"/>
    <w:rsid w:val="00C04A30"/>
    <w:rsid w:val="00C12FE0"/>
    <w:rsid w:val="00C13FB8"/>
    <w:rsid w:val="00C228E8"/>
    <w:rsid w:val="00C40895"/>
    <w:rsid w:val="00C41A0B"/>
    <w:rsid w:val="00C46057"/>
    <w:rsid w:val="00C46A5D"/>
    <w:rsid w:val="00C556EB"/>
    <w:rsid w:val="00C63DC2"/>
    <w:rsid w:val="00C64968"/>
    <w:rsid w:val="00C713C9"/>
    <w:rsid w:val="00C76CCC"/>
    <w:rsid w:val="00C77868"/>
    <w:rsid w:val="00C9114A"/>
    <w:rsid w:val="00C93589"/>
    <w:rsid w:val="00C94C7B"/>
    <w:rsid w:val="00CA193C"/>
    <w:rsid w:val="00CA74D5"/>
    <w:rsid w:val="00CB2074"/>
    <w:rsid w:val="00CB2DBC"/>
    <w:rsid w:val="00CD1671"/>
    <w:rsid w:val="00CD2DC1"/>
    <w:rsid w:val="00CD387D"/>
    <w:rsid w:val="00CD62E7"/>
    <w:rsid w:val="00CE6DEB"/>
    <w:rsid w:val="00CF5C95"/>
    <w:rsid w:val="00D01C9F"/>
    <w:rsid w:val="00D01D89"/>
    <w:rsid w:val="00D062DF"/>
    <w:rsid w:val="00D14C55"/>
    <w:rsid w:val="00D17395"/>
    <w:rsid w:val="00D21B6C"/>
    <w:rsid w:val="00D23135"/>
    <w:rsid w:val="00D23A4F"/>
    <w:rsid w:val="00D34F93"/>
    <w:rsid w:val="00D43929"/>
    <w:rsid w:val="00D44AEE"/>
    <w:rsid w:val="00D5577E"/>
    <w:rsid w:val="00D6389C"/>
    <w:rsid w:val="00D73C9B"/>
    <w:rsid w:val="00D73F35"/>
    <w:rsid w:val="00D86F3E"/>
    <w:rsid w:val="00D875F1"/>
    <w:rsid w:val="00D87FF5"/>
    <w:rsid w:val="00D94729"/>
    <w:rsid w:val="00D94885"/>
    <w:rsid w:val="00D95C65"/>
    <w:rsid w:val="00DB0739"/>
    <w:rsid w:val="00DB1057"/>
    <w:rsid w:val="00DB2DD9"/>
    <w:rsid w:val="00DB321E"/>
    <w:rsid w:val="00DB5CEE"/>
    <w:rsid w:val="00DC01FC"/>
    <w:rsid w:val="00DC0AF1"/>
    <w:rsid w:val="00DD4B4A"/>
    <w:rsid w:val="00DD5D94"/>
    <w:rsid w:val="00DF14F8"/>
    <w:rsid w:val="00DF342F"/>
    <w:rsid w:val="00E01041"/>
    <w:rsid w:val="00E030D0"/>
    <w:rsid w:val="00E14E3F"/>
    <w:rsid w:val="00E30D93"/>
    <w:rsid w:val="00E413FA"/>
    <w:rsid w:val="00E726EE"/>
    <w:rsid w:val="00E75D66"/>
    <w:rsid w:val="00E765EB"/>
    <w:rsid w:val="00E87415"/>
    <w:rsid w:val="00E95B46"/>
    <w:rsid w:val="00EC2DED"/>
    <w:rsid w:val="00EC5E1F"/>
    <w:rsid w:val="00EF3AA0"/>
    <w:rsid w:val="00EF7D3E"/>
    <w:rsid w:val="00F00900"/>
    <w:rsid w:val="00F10187"/>
    <w:rsid w:val="00F205D1"/>
    <w:rsid w:val="00F230F3"/>
    <w:rsid w:val="00F2343E"/>
    <w:rsid w:val="00F25936"/>
    <w:rsid w:val="00F26A12"/>
    <w:rsid w:val="00F448A9"/>
    <w:rsid w:val="00F4642B"/>
    <w:rsid w:val="00F50F8D"/>
    <w:rsid w:val="00F577F4"/>
    <w:rsid w:val="00F61B84"/>
    <w:rsid w:val="00F64A81"/>
    <w:rsid w:val="00F83FB5"/>
    <w:rsid w:val="00F864F5"/>
    <w:rsid w:val="00F904BA"/>
    <w:rsid w:val="00F92C80"/>
    <w:rsid w:val="00FC14A7"/>
    <w:rsid w:val="00FC32BA"/>
    <w:rsid w:val="00FE4EA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6DB0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0"/>
    <w:link w:val="10"/>
    <w:qFormat/>
    <w:rsid w:val="00B066CB"/>
    <w:pPr>
      <w:numPr>
        <w:numId w:val="3"/>
      </w:numPr>
      <w:suppressAutoHyphens/>
      <w:ind w:left="1321" w:firstLine="0"/>
      <w:outlineLvl w:val="0"/>
    </w:pPr>
    <w:rPr>
      <w:b/>
      <w:bCs/>
      <w:color w:val="00000A"/>
      <w:kern w:val="2"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228E8"/>
    <w:pPr>
      <w:keepNext/>
      <w:keepLines/>
      <w:spacing w:before="280" w:after="80" w:line="276" w:lineRule="auto"/>
      <w:ind w:leftChars="-1" w:left="-1" w:hangingChars="1" w:hanging="1"/>
      <w:textDirection w:val="btLr"/>
      <w:textAlignment w:val="top"/>
      <w:outlineLvl w:val="3"/>
    </w:pPr>
    <w:rPr>
      <w:rFonts w:ascii="Arial" w:eastAsia="Arial" w:hAnsi="Arial" w:cs="Arial"/>
      <w:color w:val="666666"/>
      <w:position w:val="-1"/>
      <w:lang w:eastAsia="ar-SA"/>
    </w:rPr>
  </w:style>
  <w:style w:type="paragraph" w:styleId="5">
    <w:name w:val="heading 5"/>
    <w:basedOn w:val="a"/>
    <w:next w:val="a"/>
    <w:link w:val="5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4"/>
    </w:pPr>
    <w:rPr>
      <w:rFonts w:ascii="Arial" w:eastAsia="Arial" w:hAnsi="Arial" w:cs="Arial"/>
      <w:color w:val="666666"/>
      <w:position w:val="-1"/>
      <w:sz w:val="22"/>
      <w:szCs w:val="22"/>
      <w:lang w:eastAsia="ar-SA"/>
    </w:rPr>
  </w:style>
  <w:style w:type="paragraph" w:styleId="6">
    <w:name w:val="heading 6"/>
    <w:basedOn w:val="a"/>
    <w:next w:val="a"/>
    <w:link w:val="6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5"/>
    </w:pPr>
    <w:rPr>
      <w:rFonts w:ascii="Arial" w:eastAsia="Arial" w:hAnsi="Arial" w:cs="Arial"/>
      <w:i/>
      <w:color w:val="666666"/>
      <w:position w:val="-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B066CB"/>
    <w:pPr>
      <w:spacing w:after="120"/>
    </w:pPr>
  </w:style>
  <w:style w:type="character" w:customStyle="1" w:styleId="a4">
    <w:name w:val="Основной текст Знак"/>
    <w:basedOn w:val="a1"/>
    <w:link w:val="a0"/>
    <w:rsid w:val="00B06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1"/>
    <w:link w:val="1"/>
    <w:rsid w:val="00B066CB"/>
    <w:rPr>
      <w:rFonts w:ascii="Times New Roman" w:eastAsia="Times New Roman" w:hAnsi="Times New Roman" w:cs="Times New Roman"/>
      <w:b/>
      <w:bCs/>
      <w:color w:val="00000A"/>
      <w:kern w:val="2"/>
      <w:sz w:val="28"/>
      <w:szCs w:val="28"/>
      <w:lang w:val="uk-UA" w:eastAsia="zh-CN"/>
    </w:rPr>
  </w:style>
  <w:style w:type="character" w:customStyle="1" w:styleId="20">
    <w:name w:val="Заголовок 2 Знак"/>
    <w:basedOn w:val="a1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1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1"/>
    <w:link w:val="4"/>
    <w:rsid w:val="00C228E8"/>
    <w:rPr>
      <w:rFonts w:ascii="Arial" w:eastAsia="Arial" w:hAnsi="Arial" w:cs="Arial"/>
      <w:color w:val="666666"/>
      <w:position w:val="-1"/>
      <w:sz w:val="24"/>
      <w:szCs w:val="24"/>
      <w:lang w:val="uk-UA" w:eastAsia="ar-SA"/>
    </w:rPr>
  </w:style>
  <w:style w:type="character" w:customStyle="1" w:styleId="50">
    <w:name w:val="Заголовок 5 Знак"/>
    <w:basedOn w:val="a1"/>
    <w:link w:val="5"/>
    <w:rsid w:val="00C228E8"/>
    <w:rPr>
      <w:rFonts w:ascii="Arial" w:eastAsia="Arial" w:hAnsi="Arial" w:cs="Arial"/>
      <w:color w:val="666666"/>
      <w:position w:val="-1"/>
      <w:lang w:val="uk-UA" w:eastAsia="ar-SA"/>
    </w:rPr>
  </w:style>
  <w:style w:type="character" w:customStyle="1" w:styleId="60">
    <w:name w:val="Заголовок 6 Знак"/>
    <w:basedOn w:val="a1"/>
    <w:link w:val="6"/>
    <w:rsid w:val="00C228E8"/>
    <w:rPr>
      <w:rFonts w:ascii="Arial" w:eastAsia="Arial" w:hAnsi="Arial" w:cs="Arial"/>
      <w:i/>
      <w:color w:val="666666"/>
      <w:position w:val="-1"/>
      <w:lang w:val="uk-UA" w:eastAsia="ar-SA"/>
    </w:rPr>
  </w:style>
  <w:style w:type="paragraph" w:styleId="a5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9">
    <w:name w:val="List Paragraph"/>
    <w:basedOn w:val="a"/>
    <w:link w:val="aa"/>
    <w:uiPriority w:val="34"/>
    <w:qFormat/>
    <w:rsid w:val="002B09DE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locked/>
    <w:rsid w:val="00A715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b">
    <w:name w:val="Table Grid"/>
    <w:basedOn w:val="a2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2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2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c">
    <w:name w:val="No Spacing"/>
    <w:uiPriority w:val="1"/>
    <w:qFormat/>
    <w:rsid w:val="00DB321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footer"/>
    <w:basedOn w:val="a"/>
    <w:link w:val="af0"/>
    <w:unhideWhenUsed/>
    <w:rsid w:val="00DB321E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1"/>
    <w:link w:val="af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1">
    <w:name w:val="Emphasis"/>
    <w:rsid w:val="00F904BA"/>
    <w:rPr>
      <w:i/>
      <w:iCs/>
    </w:rPr>
  </w:style>
  <w:style w:type="character" w:styleId="af2">
    <w:name w:val="annotation reference"/>
    <w:basedOn w:val="a1"/>
    <w:uiPriority w:val="99"/>
    <w:semiHidden/>
    <w:unhideWhenUsed/>
    <w:rsid w:val="00B90276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066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1"/>
    <w:link w:val="HTML"/>
    <w:uiPriority w:val="99"/>
    <w:rsid w:val="00B066C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msonormal0">
    <w:name w:val="msonormal"/>
    <w:basedOn w:val="a"/>
    <w:uiPriority w:val="99"/>
    <w:semiHidden/>
    <w:rsid w:val="00B066CB"/>
    <w:pPr>
      <w:spacing w:before="100" w:beforeAutospacing="1" w:after="100" w:afterAutospacing="1"/>
    </w:pPr>
    <w:rPr>
      <w:lang w:eastAsia="uk-UA"/>
    </w:rPr>
  </w:style>
  <w:style w:type="paragraph" w:styleId="af3">
    <w:name w:val="annotation text"/>
    <w:basedOn w:val="a"/>
    <w:link w:val="af4"/>
    <w:uiPriority w:val="99"/>
    <w:semiHidden/>
    <w:unhideWhenUsed/>
    <w:rsid w:val="00B066C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basedOn w:val="a1"/>
    <w:link w:val="af3"/>
    <w:rsid w:val="00B066CB"/>
    <w:rPr>
      <w:rFonts w:ascii="Calibri" w:eastAsia="Calibri" w:hAnsi="Calibri" w:cs="Times New Roman"/>
      <w:sz w:val="20"/>
      <w:szCs w:val="20"/>
      <w:lang w:val="uk-U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066CB"/>
    <w:rPr>
      <w:b/>
      <w:bCs/>
    </w:rPr>
  </w:style>
  <w:style w:type="character" w:customStyle="1" w:styleId="af6">
    <w:name w:val="Тема примечания Знак"/>
    <w:basedOn w:val="af4"/>
    <w:link w:val="af5"/>
    <w:rsid w:val="00B066CB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f7">
    <w:name w:val="Revision"/>
    <w:uiPriority w:val="99"/>
    <w:semiHidden/>
    <w:rsid w:val="00B06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LO-normal">
    <w:name w:val="LO-normal"/>
    <w:rsid w:val="00B066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zh-CN"/>
    </w:rPr>
  </w:style>
  <w:style w:type="character" w:customStyle="1" w:styleId="13">
    <w:name w:val="Текст примітки Знак1"/>
    <w:basedOn w:val="a1"/>
    <w:rsid w:val="00A715EC"/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065C87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rvts44">
    <w:name w:val="rvts44"/>
    <w:rsid w:val="00654C94"/>
    <w:rPr>
      <w:rFonts w:cs="Times New Roman"/>
    </w:rPr>
  </w:style>
  <w:style w:type="paragraph" w:customStyle="1" w:styleId="21">
    <w:name w:val="Основной текст (2)"/>
    <w:basedOn w:val="a"/>
    <w:link w:val="22"/>
    <w:rsid w:val="00654C94"/>
    <w:pPr>
      <w:shd w:val="clear" w:color="auto" w:fill="FFFFFF"/>
      <w:suppressAutoHyphens/>
      <w:spacing w:before="300" w:after="300" w:line="317" w:lineRule="exact"/>
      <w:ind w:hanging="1280"/>
    </w:pPr>
    <w:rPr>
      <w:color w:val="000000"/>
      <w:sz w:val="28"/>
      <w:szCs w:val="28"/>
      <w:lang w:eastAsia="uk-UA" w:bidi="uk-UA"/>
    </w:rPr>
  </w:style>
  <w:style w:type="character" w:customStyle="1" w:styleId="22">
    <w:name w:val="Основной текст (2)_"/>
    <w:basedOn w:val="a1"/>
    <w:link w:val="21"/>
    <w:rsid w:val="00654C94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uk-UA" w:bidi="uk-UA"/>
    </w:rPr>
  </w:style>
  <w:style w:type="paragraph" w:customStyle="1" w:styleId="HTML1">
    <w:name w:val="Стандартний HTML1"/>
    <w:basedOn w:val="a"/>
    <w:rsid w:val="00654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31">
    <w:name w:val="Основной текст (3)"/>
    <w:basedOn w:val="a"/>
    <w:rsid w:val="00654C94"/>
    <w:pPr>
      <w:shd w:val="clear" w:color="auto" w:fill="FFFFFF"/>
      <w:suppressAutoHyphens/>
      <w:spacing w:line="317" w:lineRule="exact"/>
      <w:ind w:hanging="64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15">
    <w:name w:val="Заголовок №1"/>
    <w:basedOn w:val="a"/>
    <w:rsid w:val="006B12D3"/>
    <w:pPr>
      <w:shd w:val="clear" w:color="auto" w:fill="FFFFFF"/>
      <w:suppressAutoHyphens/>
      <w:spacing w:before="900" w:line="317" w:lineRule="exact"/>
      <w:ind w:hanging="218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23">
    <w:name w:val="Абзац списка2"/>
    <w:basedOn w:val="a"/>
    <w:rsid w:val="006B12D3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16">
    <w:name w:val="Основной шрифт абзаца1"/>
    <w:rsid w:val="00770B8D"/>
  </w:style>
  <w:style w:type="character" w:customStyle="1" w:styleId="17">
    <w:name w:val="Знак примечания1"/>
    <w:rsid w:val="00770B8D"/>
    <w:rPr>
      <w:sz w:val="16"/>
      <w:szCs w:val="16"/>
    </w:rPr>
  </w:style>
  <w:style w:type="character" w:styleId="af8">
    <w:name w:val="Hyperlink"/>
    <w:rsid w:val="00770B8D"/>
    <w:rPr>
      <w:color w:val="0066CC"/>
      <w:u w:val="single"/>
    </w:rPr>
  </w:style>
  <w:style w:type="character" w:customStyle="1" w:styleId="2Exact">
    <w:name w:val="Основной текст (2) Exact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-UA" w:eastAsia="uk-UA" w:bidi="uk-UA"/>
    </w:rPr>
  </w:style>
  <w:style w:type="character" w:customStyle="1" w:styleId="32">
    <w:name w:val="Основной текст (3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41">
    <w:name w:val="Основной текст (4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9">
    <w:name w:val="Колонтитул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a">
    <w:name w:val="Колонтитул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18">
    <w:name w:val="Заголовок №1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4">
    <w:name w:val="Основной текст (2) +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19">
    <w:name w:val="Заголовок №1 + Не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2SegoeUI13pt">
    <w:name w:val="Основной текст (2) + Segoe UI;13 pt"/>
    <w:rsid w:val="00770B8D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Impact85pt">
    <w:name w:val="Основной текст (2) + Impact;8;5 p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uk-UA" w:eastAsia="uk-UA" w:bidi="uk-UA"/>
    </w:rPr>
  </w:style>
  <w:style w:type="character" w:customStyle="1" w:styleId="51">
    <w:name w:val="Основной текст (5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70"/>
      <w:sz w:val="26"/>
      <w:szCs w:val="26"/>
      <w:u w:val="none"/>
    </w:rPr>
  </w:style>
  <w:style w:type="character" w:customStyle="1" w:styleId="61">
    <w:name w:val="Основной текст (6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62">
    <w:name w:val="Основной текст (6)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11pt">
    <w:name w:val="Основной текст (2) + 11 pt;Полужирный;Курсив"/>
    <w:rsid w:val="00770B8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uk-UA" w:eastAsia="uk-UA" w:bidi="uk-UA"/>
    </w:rPr>
  </w:style>
  <w:style w:type="character" w:customStyle="1" w:styleId="212pt-1pt">
    <w:name w:val="Основной текст (2) + 12 pt;Полужирный;Интервал -1 pt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Impact">
    <w:name w:val="Колонтитул + Impac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afb">
    <w:name w:val="Символ нумерації"/>
    <w:rsid w:val="00770B8D"/>
  </w:style>
  <w:style w:type="character" w:customStyle="1" w:styleId="ListLabel1">
    <w:name w:val="ListLabel 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2">
    <w:name w:val="ListLabel 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3">
    <w:name w:val="ListLabel 3"/>
    <w:rsid w:val="00770B8D"/>
    <w:rPr>
      <w:rFonts w:cs="Times New Roman"/>
    </w:rPr>
  </w:style>
  <w:style w:type="character" w:customStyle="1" w:styleId="ListLabel4">
    <w:name w:val="ListLabel 4"/>
    <w:rsid w:val="00770B8D"/>
    <w:rPr>
      <w:rFonts w:cs="Courier New"/>
    </w:rPr>
  </w:style>
  <w:style w:type="character" w:customStyle="1" w:styleId="ListLabel5">
    <w:name w:val="ListLabel 5"/>
    <w:rsid w:val="00770B8D"/>
    <w:rPr>
      <w:rFonts w:cs="Noto Sans"/>
    </w:rPr>
  </w:style>
  <w:style w:type="character" w:customStyle="1" w:styleId="ListLabel6">
    <w:name w:val="ListLabel 6"/>
    <w:rsid w:val="00770B8D"/>
    <w:rPr>
      <w:rFonts w:cs="Noto Sans Symbols"/>
    </w:rPr>
  </w:style>
  <w:style w:type="character" w:customStyle="1" w:styleId="ListLabel7">
    <w:name w:val="ListLabel 7"/>
    <w:rsid w:val="00770B8D"/>
    <w:rPr>
      <w:b w:val="0"/>
    </w:rPr>
  </w:style>
  <w:style w:type="character" w:customStyle="1" w:styleId="ListLabel8">
    <w:name w:val="ListLabel 8"/>
    <w:rsid w:val="00770B8D"/>
    <w:rPr>
      <w:rFonts w:eastAsia="Arial" w:cs="Times New Roman"/>
      <w:b w:val="0"/>
      <w:sz w:val="28"/>
      <w:szCs w:val="28"/>
    </w:rPr>
  </w:style>
  <w:style w:type="character" w:customStyle="1" w:styleId="ListLabel9">
    <w:name w:val="ListLabel 9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WW8Num3z0">
    <w:name w:val="WW8Num3z0"/>
    <w:rsid w:val="00770B8D"/>
    <w:rPr>
      <w:rFonts w:ascii="Symbol" w:hAnsi="Symbol" w:cs="OpenSymbol"/>
      <w:color w:val="000000"/>
      <w:sz w:val="28"/>
      <w:szCs w:val="28"/>
      <w:lang w:val="ru-RU"/>
    </w:rPr>
  </w:style>
  <w:style w:type="character" w:customStyle="1" w:styleId="WW8Num3z2">
    <w:name w:val="WW8Num3z2"/>
    <w:rsid w:val="00770B8D"/>
  </w:style>
  <w:style w:type="character" w:customStyle="1" w:styleId="WW8Num3z3">
    <w:name w:val="WW8Num3z3"/>
    <w:rsid w:val="00770B8D"/>
    <w:rPr>
      <w:rFonts w:ascii="Symbol" w:hAnsi="Symbol" w:cs="Symbol"/>
    </w:rPr>
  </w:style>
  <w:style w:type="character" w:customStyle="1" w:styleId="WW8Num7z0">
    <w:name w:val="WW8Num7z0"/>
    <w:rsid w:val="00770B8D"/>
    <w:rPr>
      <w:rFonts w:ascii="Times New Roman" w:hAnsi="Times New Roman" w:cs="Times New Roman"/>
      <w:color w:val="000000"/>
      <w:sz w:val="28"/>
      <w:szCs w:val="28"/>
      <w:lang w:val="uk-UA"/>
    </w:rPr>
  </w:style>
  <w:style w:type="character" w:customStyle="1" w:styleId="1a">
    <w:name w:val="Основний текст Знак1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1b">
    <w:name w:val="Текст у виносці Знак1"/>
    <w:rsid w:val="00770B8D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character" w:customStyle="1" w:styleId="25">
    <w:name w:val="Текст примітки Знак2"/>
    <w:rsid w:val="00770B8D"/>
    <w:rPr>
      <w:rFonts w:ascii="Microsoft Sans Serif" w:eastAsia="Microsoft Sans Serif" w:hAnsi="Microsoft Sans Serif" w:cs="Microsoft Sans Serif"/>
      <w:color w:val="000000"/>
      <w:lang w:val="uk-UA" w:eastAsia="uk-UA" w:bidi="uk-UA"/>
    </w:rPr>
  </w:style>
  <w:style w:type="character" w:customStyle="1" w:styleId="1c">
    <w:name w:val="Тема примітки Знак1"/>
    <w:rsid w:val="00770B8D"/>
    <w:rPr>
      <w:rFonts w:ascii="Microsoft Sans Serif" w:eastAsia="Microsoft Sans Serif" w:hAnsi="Microsoft Sans Serif" w:cs="Microsoft Sans Serif"/>
      <w:b/>
      <w:bCs/>
      <w:color w:val="000000"/>
      <w:lang w:val="uk-UA" w:eastAsia="uk-UA" w:bidi="uk-UA"/>
    </w:rPr>
  </w:style>
  <w:style w:type="character" w:customStyle="1" w:styleId="ListLabel10">
    <w:name w:val="ListLabel 10"/>
    <w:rsid w:val="00770B8D"/>
    <w:rPr>
      <w:u w:val="none"/>
    </w:rPr>
  </w:style>
  <w:style w:type="character" w:customStyle="1" w:styleId="ListLabel11">
    <w:name w:val="ListLabel 1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2">
    <w:name w:val="ListLabel 1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3">
    <w:name w:val="ListLabel 13"/>
    <w:rsid w:val="00770B8D"/>
    <w:rPr>
      <w:b w:val="0"/>
    </w:rPr>
  </w:style>
  <w:style w:type="character" w:customStyle="1" w:styleId="ListLabel14">
    <w:name w:val="ListLabel 14"/>
    <w:rsid w:val="00770B8D"/>
    <w:rPr>
      <w:rFonts w:cs="Times New Roman"/>
    </w:rPr>
  </w:style>
  <w:style w:type="character" w:customStyle="1" w:styleId="ListLabel15">
    <w:name w:val="ListLabel 15"/>
    <w:rsid w:val="00770B8D"/>
    <w:rPr>
      <w:rFonts w:cs="Courier New"/>
    </w:rPr>
  </w:style>
  <w:style w:type="character" w:customStyle="1" w:styleId="ListLabel16">
    <w:name w:val="ListLabel 16"/>
    <w:rsid w:val="00770B8D"/>
    <w:rPr>
      <w:rFonts w:cs="Noto Sans"/>
    </w:rPr>
  </w:style>
  <w:style w:type="character" w:customStyle="1" w:styleId="ListLabel17">
    <w:name w:val="ListLabel 17"/>
    <w:rsid w:val="00770B8D"/>
    <w:rPr>
      <w:rFonts w:cs="Noto Sans Symbols"/>
    </w:rPr>
  </w:style>
  <w:style w:type="character" w:customStyle="1" w:styleId="ListLabel18">
    <w:name w:val="ListLabel 18"/>
    <w:rsid w:val="00770B8D"/>
    <w:rPr>
      <w:b/>
    </w:rPr>
  </w:style>
  <w:style w:type="character" w:customStyle="1" w:styleId="ListLabel19">
    <w:name w:val="ListLabel 19"/>
    <w:rsid w:val="00770B8D"/>
    <w:rPr>
      <w:rFonts w:cs="Times New Roman"/>
      <w:b w:val="0"/>
      <w:sz w:val="28"/>
      <w:szCs w:val="28"/>
    </w:rPr>
  </w:style>
  <w:style w:type="character" w:customStyle="1" w:styleId="ListLabel20">
    <w:name w:val="ListLabel 20"/>
    <w:rsid w:val="00770B8D"/>
    <w:rPr>
      <w:rFonts w:cs="Times New Roman"/>
      <w:sz w:val="28"/>
      <w:szCs w:val="28"/>
    </w:rPr>
  </w:style>
  <w:style w:type="character" w:customStyle="1" w:styleId="ListLabel21">
    <w:name w:val="ListLabel 21"/>
    <w:rsid w:val="00770B8D"/>
    <w:rPr>
      <w:rFonts w:eastAsia="Arial" w:cs="Times New Roman"/>
      <w:b w:val="0"/>
      <w:sz w:val="28"/>
      <w:szCs w:val="28"/>
    </w:rPr>
  </w:style>
  <w:style w:type="character" w:customStyle="1" w:styleId="ListLabel22">
    <w:name w:val="ListLabel 22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ListLabel23">
    <w:name w:val="ListLabel 23"/>
    <w:rsid w:val="00770B8D"/>
    <w:rPr>
      <w:sz w:val="28"/>
      <w:szCs w:val="28"/>
    </w:rPr>
  </w:style>
  <w:style w:type="character" w:customStyle="1" w:styleId="afc">
    <w:name w:val="Символ нумерации"/>
    <w:rsid w:val="00770B8D"/>
  </w:style>
  <w:style w:type="paragraph" w:styleId="afd">
    <w:name w:val="Title"/>
    <w:basedOn w:val="a"/>
    <w:next w:val="a0"/>
    <w:link w:val="afe"/>
    <w:rsid w:val="00770B8D"/>
    <w:pPr>
      <w:keepNext/>
      <w:suppressAutoHyphens/>
      <w:spacing w:before="240" w:after="120" w:line="100" w:lineRule="atLeast"/>
    </w:pPr>
    <w:rPr>
      <w:rFonts w:ascii="Arial" w:eastAsia="Arial Unicode MS" w:hAnsi="Arial" w:cs="Arial Unicode MS"/>
      <w:color w:val="000000"/>
      <w:sz w:val="28"/>
      <w:szCs w:val="28"/>
      <w:lang w:eastAsia="uk-UA" w:bidi="uk-UA"/>
    </w:rPr>
  </w:style>
  <w:style w:type="character" w:customStyle="1" w:styleId="afe">
    <w:name w:val="Заголовок Знак"/>
    <w:basedOn w:val="a1"/>
    <w:link w:val="afd"/>
    <w:rsid w:val="00770B8D"/>
    <w:rPr>
      <w:rFonts w:ascii="Arial" w:eastAsia="Arial Unicode MS" w:hAnsi="Arial" w:cs="Arial Unicode MS"/>
      <w:color w:val="000000"/>
      <w:sz w:val="28"/>
      <w:szCs w:val="28"/>
      <w:lang w:val="uk-UA" w:eastAsia="uk-UA" w:bidi="uk-UA"/>
    </w:rPr>
  </w:style>
  <w:style w:type="paragraph" w:styleId="aff">
    <w:name w:val="List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1d">
    <w:name w:val="Название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1e">
    <w:name w:val="Указатель1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styleId="aff0">
    <w:name w:val="Subtitle"/>
    <w:basedOn w:val="a"/>
    <w:next w:val="a0"/>
    <w:link w:val="aff1"/>
    <w:qFormat/>
    <w:rsid w:val="00770B8D"/>
    <w:pPr>
      <w:keepNext/>
      <w:keepLines/>
      <w:suppressAutoHyphens/>
      <w:spacing w:after="320" w:line="276" w:lineRule="auto"/>
    </w:pPr>
    <w:rPr>
      <w:rFonts w:ascii="Arial" w:eastAsia="Arial" w:hAnsi="Arial" w:cs="Arial"/>
      <w:i/>
      <w:iCs/>
      <w:color w:val="666666"/>
      <w:sz w:val="30"/>
      <w:szCs w:val="30"/>
      <w:lang w:eastAsia="ar-SA"/>
    </w:rPr>
  </w:style>
  <w:style w:type="character" w:customStyle="1" w:styleId="aff1">
    <w:name w:val="Подзаголовок Знак"/>
    <w:basedOn w:val="a1"/>
    <w:link w:val="aff0"/>
    <w:rsid w:val="00770B8D"/>
    <w:rPr>
      <w:rFonts w:ascii="Arial" w:eastAsia="Arial" w:hAnsi="Arial" w:cs="Arial"/>
      <w:i/>
      <w:iCs/>
      <w:color w:val="666666"/>
      <w:sz w:val="30"/>
      <w:szCs w:val="30"/>
      <w:lang w:val="uk-UA" w:eastAsia="ar-SA"/>
    </w:rPr>
  </w:style>
  <w:style w:type="paragraph" w:customStyle="1" w:styleId="42">
    <w:name w:val="Основной текст (4)"/>
    <w:basedOn w:val="a"/>
    <w:rsid w:val="00770B8D"/>
    <w:pPr>
      <w:shd w:val="clear" w:color="auto" w:fill="FFFFFF"/>
      <w:suppressAutoHyphens/>
      <w:spacing w:before="660" w:after="300" w:line="0" w:lineRule="atLeast"/>
    </w:pPr>
    <w:rPr>
      <w:color w:val="000000"/>
      <w:lang w:eastAsia="uk-UA" w:bidi="uk-UA"/>
    </w:rPr>
  </w:style>
  <w:style w:type="paragraph" w:customStyle="1" w:styleId="1f">
    <w:name w:val="Текст примечания1"/>
    <w:basedOn w:val="a"/>
    <w:rsid w:val="00770B8D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1f0">
    <w:name w:val="Тема примечания1"/>
    <w:basedOn w:val="1f"/>
    <w:rsid w:val="00770B8D"/>
    <w:rPr>
      <w:rFonts w:ascii="Microsoft Sans Serif" w:eastAsia="Microsoft Sans Serif" w:hAnsi="Microsoft Sans Serif" w:cs="Microsoft Sans Serif"/>
      <w:b/>
      <w:bCs/>
      <w:color w:val="000000"/>
      <w:lang w:eastAsia="uk-UA" w:bidi="uk-UA"/>
    </w:rPr>
  </w:style>
  <w:style w:type="paragraph" w:customStyle="1" w:styleId="1f1">
    <w:name w:val="Текст выноски1"/>
    <w:basedOn w:val="a"/>
    <w:rsid w:val="00770B8D"/>
    <w:pPr>
      <w:suppressAutoHyphens/>
      <w:spacing w:line="100" w:lineRule="atLeast"/>
    </w:pPr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paragraph" w:customStyle="1" w:styleId="1f2">
    <w:name w:val="Название объекта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aff2">
    <w:name w:val="Покажчик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3">
    <w:name w:val="Верхній і нижній колонтитули"/>
    <w:basedOn w:val="a"/>
    <w:rsid w:val="00770B8D"/>
    <w:pPr>
      <w:shd w:val="clear" w:color="auto" w:fill="FFFFFF"/>
      <w:suppressAutoHyphens/>
      <w:spacing w:line="0" w:lineRule="atLeast"/>
    </w:pPr>
    <w:rPr>
      <w:color w:val="000000"/>
      <w:lang w:eastAsia="uk-UA" w:bidi="uk-UA"/>
    </w:rPr>
  </w:style>
  <w:style w:type="paragraph" w:customStyle="1" w:styleId="52">
    <w:name w:val="Основной текст (5)"/>
    <w:basedOn w:val="a"/>
    <w:rsid w:val="00770B8D"/>
    <w:pPr>
      <w:shd w:val="clear" w:color="auto" w:fill="FFFFFF"/>
      <w:suppressAutoHyphens/>
      <w:spacing w:line="317" w:lineRule="exact"/>
      <w:jc w:val="center"/>
    </w:pPr>
    <w:rPr>
      <w:b/>
      <w:bCs/>
      <w:color w:val="000000"/>
      <w:spacing w:val="70"/>
      <w:sz w:val="26"/>
      <w:szCs w:val="26"/>
      <w:lang w:eastAsia="uk-UA" w:bidi="uk-UA"/>
    </w:rPr>
  </w:style>
  <w:style w:type="paragraph" w:customStyle="1" w:styleId="1f3">
    <w:name w:val="Обычный (Интернет)1"/>
    <w:basedOn w:val="a"/>
    <w:rsid w:val="00770B8D"/>
    <w:pPr>
      <w:suppressAutoHyphens/>
      <w:spacing w:before="280" w:after="280" w:line="100" w:lineRule="atLeast"/>
    </w:pPr>
    <w:rPr>
      <w:color w:val="00000A"/>
      <w:lang w:val="ru-RU" w:eastAsia="ar-SA"/>
    </w:rPr>
  </w:style>
  <w:style w:type="paragraph" w:customStyle="1" w:styleId="26">
    <w:name w:val="Без интервала2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LO-normal1">
    <w:name w:val="LO-normal1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uk-UA" w:eastAsia="ar-SA"/>
    </w:rPr>
  </w:style>
  <w:style w:type="paragraph" w:customStyle="1" w:styleId="aff4">
    <w:name w:val="Вміст рамки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5">
    <w:name w:val="Вміст таблиці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6">
    <w:name w:val="Заголовок таблиці"/>
    <w:basedOn w:val="aff5"/>
    <w:rsid w:val="00770B8D"/>
    <w:pPr>
      <w:jc w:val="center"/>
    </w:pPr>
    <w:rPr>
      <w:b/>
      <w:bCs/>
    </w:rPr>
  </w:style>
  <w:style w:type="paragraph" w:customStyle="1" w:styleId="HTML10">
    <w:name w:val="Стандартный HTML1"/>
    <w:basedOn w:val="a"/>
    <w:rsid w:val="00770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aff7">
    <w:name w:val="Содержимое таблицы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8">
    <w:name w:val="Заголовок таблицы"/>
    <w:basedOn w:val="aff7"/>
    <w:rsid w:val="00770B8D"/>
    <w:pPr>
      <w:jc w:val="center"/>
    </w:pPr>
    <w:rPr>
      <w:b/>
      <w:bCs/>
    </w:rPr>
  </w:style>
  <w:style w:type="character" w:customStyle="1" w:styleId="mw-headline">
    <w:name w:val="mw-headline"/>
    <w:rsid w:val="00770B8D"/>
  </w:style>
  <w:style w:type="paragraph" w:customStyle="1" w:styleId="rvps2">
    <w:name w:val="rvps2"/>
    <w:basedOn w:val="a"/>
    <w:rsid w:val="00770B8D"/>
    <w:pPr>
      <w:spacing w:before="100" w:beforeAutospacing="1" w:after="100" w:afterAutospacing="1"/>
    </w:pPr>
    <w:rPr>
      <w:lang w:val="ru-RU"/>
    </w:rPr>
  </w:style>
  <w:style w:type="character" w:customStyle="1" w:styleId="rvts11">
    <w:name w:val="rvts11"/>
    <w:rsid w:val="00770B8D"/>
  </w:style>
  <w:style w:type="character" w:customStyle="1" w:styleId="rvts46">
    <w:name w:val="rvts46"/>
    <w:rsid w:val="00770B8D"/>
  </w:style>
  <w:style w:type="character" w:customStyle="1" w:styleId="rvts9">
    <w:name w:val="rvts9"/>
    <w:rsid w:val="00770B8D"/>
  </w:style>
  <w:style w:type="character" w:customStyle="1" w:styleId="1f4">
    <w:name w:val="Верхній колонтитул Знак1"/>
    <w:uiPriority w:val="99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customStyle="1" w:styleId="1f5">
    <w:name w:val="Абзац списку1"/>
    <w:basedOn w:val="a"/>
    <w:rsid w:val="007B6976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table" w:styleId="-26">
    <w:name w:val="Grid Table 2 Accent 6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5">
    <w:name w:val="Grid Table 2 Accent 5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36">
    <w:name w:val="Grid Table 3 Accent 6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35">
    <w:name w:val="Grid Table 3 Accent 5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4">
    <w:name w:val="Grid Table 3 Accent 4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1">
    <w:name w:val="Grid Table 3 Accent 1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">
    <w:name w:val="Grid Table 3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7B03A-670F-4783-B97E-FF1D0EA39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2438</Words>
  <Characters>1390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5</cp:revision>
  <cp:lastPrinted>2024-08-30T10:09:00Z</cp:lastPrinted>
  <dcterms:created xsi:type="dcterms:W3CDTF">2024-09-04T11:47:00Z</dcterms:created>
  <dcterms:modified xsi:type="dcterms:W3CDTF">2024-09-25T11:01:00Z</dcterms:modified>
</cp:coreProperties>
</file>